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47" w:rsidRPr="00554785" w:rsidRDefault="00D62947" w:rsidP="00747360">
      <w:pPr>
        <w:ind w:right="-144" w:firstLine="720"/>
        <w:jc w:val="both"/>
        <w:rPr>
          <w:sz w:val="24"/>
          <w:szCs w:val="24"/>
        </w:rPr>
      </w:pPr>
    </w:p>
    <w:p w:rsidR="00D62947" w:rsidRPr="00554785" w:rsidRDefault="00D62947" w:rsidP="004B07C9">
      <w:pPr>
        <w:tabs>
          <w:tab w:val="left" w:pos="800"/>
        </w:tabs>
        <w:jc w:val="center"/>
        <w:rPr>
          <w:b/>
          <w:smallCaps/>
          <w:color w:val="000000"/>
          <w:sz w:val="24"/>
          <w:szCs w:val="24"/>
        </w:rPr>
      </w:pPr>
      <w:r w:rsidRPr="00554785">
        <w:rPr>
          <w:b/>
          <w:smallCaps/>
          <w:color w:val="000000"/>
          <w:sz w:val="24"/>
          <w:szCs w:val="24"/>
        </w:rPr>
        <w:t>Методические указания, разработки, рекомендации для студентов</w:t>
      </w:r>
      <w:r w:rsidR="004B07C9">
        <w:rPr>
          <w:b/>
          <w:smallCaps/>
          <w:color w:val="000000"/>
          <w:sz w:val="24"/>
          <w:szCs w:val="24"/>
        </w:rPr>
        <w:t xml:space="preserve">  по  дисциплине «Возрастная и спортивная морфология»</w:t>
      </w:r>
    </w:p>
    <w:p w:rsidR="00554785" w:rsidRPr="00554785" w:rsidRDefault="00554785" w:rsidP="004B07C9">
      <w:pPr>
        <w:tabs>
          <w:tab w:val="left" w:pos="800"/>
        </w:tabs>
        <w:jc w:val="center"/>
        <w:rPr>
          <w:b/>
          <w:sz w:val="24"/>
          <w:szCs w:val="24"/>
        </w:rPr>
      </w:pPr>
    </w:p>
    <w:p w:rsidR="00554785" w:rsidRPr="00554785" w:rsidRDefault="00554785" w:rsidP="00554785">
      <w:pPr>
        <w:pStyle w:val="af0"/>
        <w:ind w:left="1080" w:right="-144"/>
        <w:rPr>
          <w:b/>
          <w:sz w:val="24"/>
          <w:szCs w:val="24"/>
        </w:rPr>
      </w:pPr>
    </w:p>
    <w:p w:rsidR="00D62947" w:rsidRDefault="00554785" w:rsidP="00554785">
      <w:pPr>
        <w:tabs>
          <w:tab w:val="left" w:pos="80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Раздел 1.</w:t>
      </w:r>
      <w:r w:rsidRPr="00554785">
        <w:rPr>
          <w:b/>
          <w:sz w:val="32"/>
          <w:szCs w:val="32"/>
        </w:rPr>
        <w:t xml:space="preserve">Возрастная морфология </w:t>
      </w:r>
    </w:p>
    <w:p w:rsidR="00554785" w:rsidRDefault="00554785" w:rsidP="00554785">
      <w:pPr>
        <w:tabs>
          <w:tab w:val="left" w:pos="800"/>
        </w:tabs>
        <w:jc w:val="center"/>
        <w:rPr>
          <w:b/>
          <w:sz w:val="32"/>
          <w:szCs w:val="32"/>
        </w:rPr>
      </w:pPr>
    </w:p>
    <w:p w:rsidR="00554785" w:rsidRPr="00554785" w:rsidRDefault="00554785" w:rsidP="00554785">
      <w:pPr>
        <w:jc w:val="center"/>
        <w:rPr>
          <w:b/>
        </w:rPr>
      </w:pPr>
      <w:r w:rsidRPr="00554785">
        <w:rPr>
          <w:b/>
        </w:rPr>
        <w:t>МЕТОДИЧЕСКИЕ УКАЗАНИЯ К ПРАКТИЧЕСКИМ ЗАНЯТИЯМ ПО ТЕМАМ:</w:t>
      </w:r>
    </w:p>
    <w:p w:rsidR="00554785" w:rsidRPr="00554785" w:rsidRDefault="00554785" w:rsidP="00554785">
      <w:pPr>
        <w:tabs>
          <w:tab w:val="left" w:pos="800"/>
        </w:tabs>
        <w:jc w:val="center"/>
        <w:rPr>
          <w:b/>
          <w:sz w:val="32"/>
          <w:szCs w:val="32"/>
        </w:rPr>
      </w:pPr>
    </w:p>
    <w:p w:rsidR="00D62947" w:rsidRPr="004B07C9" w:rsidRDefault="00554785" w:rsidP="00D62947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</w:t>
      </w:r>
      <w:r w:rsidR="00213591">
        <w:rPr>
          <w:b/>
          <w:sz w:val="24"/>
          <w:szCs w:val="24"/>
        </w:rPr>
        <w:t>1.</w:t>
      </w:r>
      <w:r w:rsidR="00D62947" w:rsidRPr="00554785">
        <w:rPr>
          <w:b/>
          <w:sz w:val="24"/>
          <w:szCs w:val="24"/>
        </w:rPr>
        <w:t>«</w:t>
      </w:r>
      <w:r w:rsidR="00D62947" w:rsidRPr="004B07C9">
        <w:rPr>
          <w:b/>
          <w:bCs/>
          <w:sz w:val="24"/>
          <w:szCs w:val="24"/>
        </w:rPr>
        <w:t>Методы и задачи возрастной морфологии. Факторы и закономерности роста и развития</w:t>
      </w:r>
      <w:r w:rsidR="00D62947" w:rsidRPr="004B07C9">
        <w:rPr>
          <w:b/>
          <w:sz w:val="24"/>
          <w:szCs w:val="24"/>
        </w:rPr>
        <w:t>»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изучить методы, задачи возрастной морфологии, а также факторы и закономерности роста и развития.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sz w:val="24"/>
          <w:szCs w:val="24"/>
        </w:rPr>
        <w:t>На изучение этой темы отводится 2 часа (1 лабораторное занятие).</w:t>
      </w:r>
    </w:p>
    <w:p w:rsidR="00D62947" w:rsidRPr="00554785" w:rsidRDefault="00D62947" w:rsidP="00D62947">
      <w:pPr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sz w:val="24"/>
          <w:szCs w:val="24"/>
        </w:rPr>
        <w:t xml:space="preserve">: изучить </w:t>
      </w:r>
      <w:proofErr w:type="gramStart"/>
      <w:r w:rsidRPr="00554785">
        <w:rPr>
          <w:sz w:val="24"/>
          <w:szCs w:val="24"/>
        </w:rPr>
        <w:t>генерализирующий</w:t>
      </w:r>
      <w:proofErr w:type="gramEnd"/>
      <w:r w:rsidRPr="00554785">
        <w:rPr>
          <w:sz w:val="24"/>
          <w:szCs w:val="24"/>
        </w:rPr>
        <w:t xml:space="preserve"> и индивидуализирующий варианты антропометрического метода, использование </w:t>
      </w:r>
      <w:proofErr w:type="spellStart"/>
      <w:r w:rsidRPr="00554785">
        <w:rPr>
          <w:sz w:val="24"/>
          <w:szCs w:val="24"/>
        </w:rPr>
        <w:t>антропоскопического</w:t>
      </w:r>
      <w:proofErr w:type="spellEnd"/>
      <w:r w:rsidRPr="00554785">
        <w:rPr>
          <w:sz w:val="24"/>
          <w:szCs w:val="24"/>
        </w:rPr>
        <w:t xml:space="preserve"> метода, иметь представление о гистохимическом, гистологическом, гониометрическом и динамометрическом методах.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Разобрать задачи возрастной морфологии в соответствии с избранным видом спорта.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Изучить наследственные и </w:t>
      </w:r>
      <w:proofErr w:type="spellStart"/>
      <w:r w:rsidRPr="00554785">
        <w:rPr>
          <w:sz w:val="24"/>
          <w:szCs w:val="24"/>
        </w:rPr>
        <w:t>паратипические</w:t>
      </w:r>
      <w:proofErr w:type="spellEnd"/>
      <w:r w:rsidRPr="00554785">
        <w:rPr>
          <w:sz w:val="24"/>
          <w:szCs w:val="24"/>
        </w:rPr>
        <w:t xml:space="preserve"> факторы роста и развития, установить их взаимосвязь и долю влияния. Указать особенности влияния факторов внешней среды на рост и развитие детей Краснодарского края. Раскрыть основные закономерности роста и развития (</w:t>
      </w:r>
      <w:proofErr w:type="spellStart"/>
      <w:r w:rsidRPr="00554785">
        <w:rPr>
          <w:sz w:val="24"/>
          <w:szCs w:val="24"/>
        </w:rPr>
        <w:t>эндогенность</w:t>
      </w:r>
      <w:proofErr w:type="spellEnd"/>
      <w:r w:rsidRPr="00554785">
        <w:rPr>
          <w:sz w:val="24"/>
          <w:szCs w:val="24"/>
        </w:rPr>
        <w:t>, цикличность, необратимость, постепенность, синхронность).</w:t>
      </w:r>
    </w:p>
    <w:p w:rsidR="00D62947" w:rsidRPr="00554785" w:rsidRDefault="00D62947" w:rsidP="00D62947">
      <w:pPr>
        <w:shd w:val="clear" w:color="auto" w:fill="FFFFFF"/>
        <w:spacing w:before="130" w:line="365" w:lineRule="exact"/>
        <w:ind w:right="-142" w:firstLine="851"/>
        <w:rPr>
          <w:color w:val="000000"/>
          <w:w w:val="90"/>
          <w:sz w:val="24"/>
          <w:szCs w:val="24"/>
          <w:shd w:val="clear" w:color="auto" w:fill="FFFFFF"/>
        </w:rPr>
      </w:pPr>
      <w:r w:rsidRPr="00554785">
        <w:rPr>
          <w:color w:val="000000"/>
          <w:w w:val="90"/>
          <w:sz w:val="24"/>
          <w:szCs w:val="24"/>
          <w:shd w:val="clear" w:color="auto" w:fill="FFFFFF"/>
        </w:rPr>
        <w:t>ВОПРОСЫ  ДЛЯ САМОКОНТРОЛЯ:</w:t>
      </w:r>
    </w:p>
    <w:p w:rsidR="00D62947" w:rsidRPr="00554785" w:rsidRDefault="00D62947" w:rsidP="00D62947">
      <w:pPr>
        <w:pStyle w:val="a7"/>
        <w:numPr>
          <w:ilvl w:val="0"/>
          <w:numId w:val="41"/>
        </w:numPr>
        <w:tabs>
          <w:tab w:val="left" w:pos="0"/>
        </w:tabs>
        <w:suppressAutoHyphens/>
        <w:ind w:right="0"/>
        <w:rPr>
          <w:sz w:val="24"/>
          <w:szCs w:val="24"/>
        </w:rPr>
      </w:pPr>
      <w:r w:rsidRPr="00554785">
        <w:rPr>
          <w:sz w:val="24"/>
          <w:szCs w:val="24"/>
        </w:rPr>
        <w:t>Возрастная морфология как учебная дисциплина, связь с другими дисциплинами.</w:t>
      </w:r>
    </w:p>
    <w:p w:rsidR="00D62947" w:rsidRPr="00554785" w:rsidRDefault="00D62947" w:rsidP="00D62947">
      <w:pPr>
        <w:numPr>
          <w:ilvl w:val="0"/>
          <w:numId w:val="41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Задачи возрастной морфологии.</w:t>
      </w:r>
    </w:p>
    <w:p w:rsidR="00D62947" w:rsidRPr="00554785" w:rsidRDefault="00D62947" w:rsidP="00D62947">
      <w:pPr>
        <w:numPr>
          <w:ilvl w:val="0"/>
          <w:numId w:val="41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Методы возрастной морфологии.</w:t>
      </w:r>
    </w:p>
    <w:p w:rsidR="00D62947" w:rsidRPr="00554785" w:rsidRDefault="00D62947" w:rsidP="00D62947">
      <w:pPr>
        <w:numPr>
          <w:ilvl w:val="0"/>
          <w:numId w:val="41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Факторы роста и развития.</w:t>
      </w:r>
    </w:p>
    <w:p w:rsidR="00D62947" w:rsidRPr="00554785" w:rsidRDefault="00D62947" w:rsidP="00D62947">
      <w:pPr>
        <w:numPr>
          <w:ilvl w:val="0"/>
          <w:numId w:val="41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Закономерности роста и развития.</w:t>
      </w:r>
    </w:p>
    <w:p w:rsidR="00D62947" w:rsidRPr="00554785" w:rsidRDefault="00D62947" w:rsidP="00D62947">
      <w:pPr>
        <w:rPr>
          <w:b/>
          <w:sz w:val="24"/>
          <w:szCs w:val="24"/>
        </w:rPr>
      </w:pPr>
    </w:p>
    <w:p w:rsidR="00D62947" w:rsidRPr="00554785" w:rsidRDefault="00D62947" w:rsidP="00D62947">
      <w:pPr>
        <w:rPr>
          <w:b/>
          <w:sz w:val="24"/>
          <w:szCs w:val="24"/>
        </w:rPr>
      </w:pPr>
    </w:p>
    <w:p w:rsidR="00D62947" w:rsidRPr="004B07C9" w:rsidRDefault="00213591" w:rsidP="00D62947">
      <w:pPr>
        <w:jc w:val="center"/>
        <w:rPr>
          <w:b/>
          <w:sz w:val="24"/>
          <w:szCs w:val="24"/>
        </w:rPr>
      </w:pPr>
      <w:r w:rsidRPr="004B07C9">
        <w:rPr>
          <w:b/>
          <w:sz w:val="24"/>
          <w:szCs w:val="24"/>
        </w:rPr>
        <w:t>2.</w:t>
      </w:r>
      <w:r w:rsidR="00D62947" w:rsidRPr="004B07C9">
        <w:rPr>
          <w:b/>
          <w:sz w:val="24"/>
          <w:szCs w:val="24"/>
        </w:rPr>
        <w:t xml:space="preserve"> «</w:t>
      </w:r>
      <w:r w:rsidR="00D62947" w:rsidRPr="004B07C9">
        <w:rPr>
          <w:b/>
          <w:bCs/>
          <w:sz w:val="24"/>
          <w:szCs w:val="24"/>
        </w:rPr>
        <w:t>Биологический возраст</w:t>
      </w:r>
      <w:r w:rsidR="00D62947" w:rsidRPr="004B07C9">
        <w:rPr>
          <w:b/>
          <w:sz w:val="24"/>
          <w:szCs w:val="24"/>
        </w:rPr>
        <w:t>»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  изучить морфологические критерии оценки биологического возраста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таблицы степени развития вторичных половых признаков, зубной зрелости, костной зрелости.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На изучение этой темы отводится 2 часа (1 лабораторное занятие).</w:t>
      </w:r>
    </w:p>
    <w:p w:rsidR="00D62947" w:rsidRPr="00554785" w:rsidRDefault="00D62947" w:rsidP="00D62947">
      <w:pPr>
        <w:ind w:firstLine="708"/>
        <w:jc w:val="both"/>
        <w:rPr>
          <w:b/>
          <w:sz w:val="24"/>
          <w:szCs w:val="24"/>
          <w:u w:val="single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b/>
          <w:sz w:val="24"/>
          <w:szCs w:val="24"/>
          <w:u w:val="single"/>
        </w:rPr>
        <w:t>:</w:t>
      </w:r>
    </w:p>
    <w:p w:rsidR="00D62947" w:rsidRPr="00554785" w:rsidRDefault="00D62947" w:rsidP="00D62947">
      <w:pPr>
        <w:numPr>
          <w:ilvl w:val="1"/>
          <w:numId w:val="42"/>
        </w:numPr>
        <w:tabs>
          <w:tab w:val="left" w:pos="144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 xml:space="preserve">Зубная зрелость.  Для оценки зубной зрелости необходимо знать последовательность смены молочных зубов </w:t>
      </w:r>
      <w:proofErr w:type="gramStart"/>
      <w:r w:rsidRPr="00554785">
        <w:rPr>
          <w:sz w:val="24"/>
          <w:szCs w:val="24"/>
        </w:rPr>
        <w:t>на</w:t>
      </w:r>
      <w:proofErr w:type="gramEnd"/>
      <w:r w:rsidRPr="00554785">
        <w:rPr>
          <w:sz w:val="24"/>
          <w:szCs w:val="24"/>
        </w:rPr>
        <w:t xml:space="preserve"> постоянные.</w:t>
      </w:r>
    </w:p>
    <w:p w:rsidR="00D62947" w:rsidRPr="00554785" w:rsidRDefault="00D62947" w:rsidP="00D62947">
      <w:pPr>
        <w:numPr>
          <w:ilvl w:val="1"/>
          <w:numId w:val="42"/>
        </w:numPr>
        <w:tabs>
          <w:tab w:val="left" w:pos="144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>Костная зрелость. Для оценки костной зрелости необходимо установить степень окостенения костей кисти и дистальных эпифизов костей предплечья (по рентгенограмме), возрастные изменения в костях и соединениях костей.</w:t>
      </w:r>
    </w:p>
    <w:p w:rsidR="00D62947" w:rsidRPr="00554785" w:rsidRDefault="00D62947" w:rsidP="00D62947">
      <w:pPr>
        <w:numPr>
          <w:ilvl w:val="1"/>
          <w:numId w:val="42"/>
        </w:numPr>
        <w:tabs>
          <w:tab w:val="left" w:pos="144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 xml:space="preserve">Половая зрелость. Охарактеризовать степень развития вторичных половых признаков (развитие молочной железы, </w:t>
      </w:r>
      <w:proofErr w:type="spellStart"/>
      <w:r w:rsidRPr="00554785">
        <w:rPr>
          <w:sz w:val="24"/>
          <w:szCs w:val="24"/>
        </w:rPr>
        <w:t>оволосение</w:t>
      </w:r>
      <w:proofErr w:type="spellEnd"/>
      <w:r w:rsidRPr="00554785">
        <w:rPr>
          <w:sz w:val="24"/>
          <w:szCs w:val="24"/>
        </w:rPr>
        <w:t xml:space="preserve"> лобка и подмышечной впадины, пубертатное набухание сосков, ломка голоса). Дать определение гармоничного и негармоничного полового развития в </w:t>
      </w:r>
      <w:proofErr w:type="spellStart"/>
      <w:r w:rsidRPr="00554785">
        <w:rPr>
          <w:sz w:val="24"/>
          <w:szCs w:val="24"/>
        </w:rPr>
        <w:t>предефинитивный</w:t>
      </w:r>
      <w:proofErr w:type="spellEnd"/>
      <w:r w:rsidRPr="00554785">
        <w:rPr>
          <w:sz w:val="24"/>
          <w:szCs w:val="24"/>
        </w:rPr>
        <w:t xml:space="preserve"> период.</w:t>
      </w:r>
    </w:p>
    <w:p w:rsidR="00D62947" w:rsidRPr="00554785" w:rsidRDefault="00D62947" w:rsidP="00D62947">
      <w:pPr>
        <w:numPr>
          <w:ilvl w:val="1"/>
          <w:numId w:val="42"/>
        </w:numPr>
        <w:tabs>
          <w:tab w:val="left" w:pos="144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>Сосудистая зрелость. Установить вариант развития ребенка в соответствии с состоянием капилляров ногтевого ложа.</w:t>
      </w:r>
    </w:p>
    <w:p w:rsidR="00D62947" w:rsidRPr="00554785" w:rsidRDefault="00D62947" w:rsidP="00D62947">
      <w:pPr>
        <w:numPr>
          <w:ilvl w:val="1"/>
          <w:numId w:val="42"/>
        </w:numPr>
        <w:tabs>
          <w:tab w:val="left" w:pos="144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Соматическая зрелость. Используя антропометрические данные оценить соматическую зрелость в разные возрастные периоды.    </w:t>
      </w:r>
    </w:p>
    <w:p w:rsidR="00D62947" w:rsidRPr="00554785" w:rsidRDefault="00D62947" w:rsidP="00D62947">
      <w:pPr>
        <w:shd w:val="clear" w:color="auto" w:fill="FFFFFF"/>
        <w:spacing w:before="130" w:line="365" w:lineRule="exact"/>
        <w:ind w:right="-142" w:firstLine="851"/>
        <w:rPr>
          <w:color w:val="000000"/>
          <w:w w:val="90"/>
          <w:sz w:val="24"/>
          <w:szCs w:val="24"/>
          <w:shd w:val="clear" w:color="auto" w:fill="FFFFFF"/>
        </w:rPr>
      </w:pPr>
      <w:r w:rsidRPr="00554785">
        <w:rPr>
          <w:color w:val="000000"/>
          <w:w w:val="90"/>
          <w:sz w:val="24"/>
          <w:szCs w:val="24"/>
          <w:shd w:val="clear" w:color="auto" w:fill="FFFFFF"/>
        </w:rPr>
        <w:t>ВОПРОСЫ  ДЛЯ САМОКОНТРОЛЯ:</w:t>
      </w:r>
    </w:p>
    <w:p w:rsidR="00D62947" w:rsidRPr="00554785" w:rsidRDefault="00D62947" w:rsidP="00D62947">
      <w:pPr>
        <w:jc w:val="center"/>
        <w:rPr>
          <w:b/>
          <w:sz w:val="24"/>
          <w:szCs w:val="24"/>
        </w:rPr>
      </w:pP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Биологический возраст. Морфологические критерии его оценки.</w:t>
      </w: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Зубная зрелость как критерий оценки биологического возраста.</w:t>
      </w: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Костная зрелость как критерий оценки биологического возраста.</w:t>
      </w: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Половая зрелость как критерий оценки биологического возраста.</w:t>
      </w: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>Сосудистый возраст как критерий оценки биологического возраста.</w:t>
      </w:r>
    </w:p>
    <w:p w:rsidR="00D62947" w:rsidRPr="00554785" w:rsidRDefault="00D62947" w:rsidP="00D62947">
      <w:pPr>
        <w:numPr>
          <w:ilvl w:val="0"/>
          <w:numId w:val="43"/>
        </w:numPr>
        <w:tabs>
          <w:tab w:val="left" w:pos="720"/>
        </w:tabs>
        <w:suppressAutoHyphens/>
        <w:rPr>
          <w:sz w:val="24"/>
          <w:szCs w:val="24"/>
        </w:rPr>
      </w:pPr>
      <w:r w:rsidRPr="00554785">
        <w:rPr>
          <w:sz w:val="24"/>
          <w:szCs w:val="24"/>
        </w:rPr>
        <w:t>Соматическая зрелость как критерий оценки биологического возраста</w:t>
      </w:r>
    </w:p>
    <w:p w:rsidR="00D62947" w:rsidRPr="00554785" w:rsidRDefault="00D62947" w:rsidP="00D62947">
      <w:pPr>
        <w:jc w:val="center"/>
        <w:rPr>
          <w:b/>
          <w:sz w:val="24"/>
          <w:szCs w:val="24"/>
        </w:rPr>
      </w:pPr>
    </w:p>
    <w:p w:rsidR="00D62947" w:rsidRPr="00554785" w:rsidRDefault="00D62947" w:rsidP="00D62947">
      <w:pPr>
        <w:jc w:val="center"/>
        <w:rPr>
          <w:b/>
          <w:sz w:val="24"/>
          <w:szCs w:val="24"/>
        </w:rPr>
      </w:pPr>
    </w:p>
    <w:p w:rsidR="00D62947" w:rsidRPr="004B07C9" w:rsidRDefault="00213591" w:rsidP="00D62947">
      <w:pPr>
        <w:jc w:val="center"/>
        <w:rPr>
          <w:b/>
          <w:sz w:val="24"/>
          <w:szCs w:val="24"/>
        </w:rPr>
      </w:pPr>
      <w:r w:rsidRPr="004B07C9">
        <w:rPr>
          <w:b/>
          <w:sz w:val="24"/>
          <w:szCs w:val="24"/>
        </w:rPr>
        <w:t>3.</w:t>
      </w:r>
      <w:r w:rsidR="00D62947" w:rsidRPr="004B07C9">
        <w:rPr>
          <w:b/>
          <w:sz w:val="24"/>
          <w:szCs w:val="24"/>
        </w:rPr>
        <w:t xml:space="preserve"> «Возрастные особенности внутренних органов»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1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изучить возрастные изменения строения  пищеварительной системы в целом и отдельных её органов.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2 занятия</w:t>
      </w:r>
      <w:r w:rsidRPr="00554785">
        <w:rPr>
          <w:sz w:val="24"/>
          <w:szCs w:val="24"/>
          <w:u w:val="single"/>
        </w:rPr>
        <w:t xml:space="preserve">: </w:t>
      </w:r>
      <w:r w:rsidRPr="00554785">
        <w:rPr>
          <w:sz w:val="24"/>
          <w:szCs w:val="24"/>
        </w:rPr>
        <w:t>изучить возрастные изменения строения дыхательной и мочевыделительной систем в целом и отдельных их органов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таблица с рисунками пищеварительной системы и отдельных её органов, планшеты, муляжи, музейные препараты. На изучение этой темы отводится 4 часа (2 </w:t>
      </w:r>
      <w:proofErr w:type="gramStart"/>
      <w:r w:rsidRPr="00554785">
        <w:rPr>
          <w:sz w:val="24"/>
          <w:szCs w:val="24"/>
        </w:rPr>
        <w:t>лабораторных</w:t>
      </w:r>
      <w:proofErr w:type="gramEnd"/>
      <w:r w:rsidRPr="00554785">
        <w:rPr>
          <w:sz w:val="24"/>
          <w:szCs w:val="24"/>
        </w:rPr>
        <w:t xml:space="preserve"> занятия).</w:t>
      </w:r>
    </w:p>
    <w:p w:rsidR="00D62947" w:rsidRPr="00554785" w:rsidRDefault="00D62947" w:rsidP="00D62947">
      <w:pPr>
        <w:ind w:firstLine="708"/>
        <w:jc w:val="both"/>
        <w:rPr>
          <w:b/>
          <w:sz w:val="24"/>
          <w:szCs w:val="24"/>
          <w:u w:val="single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b/>
          <w:sz w:val="24"/>
          <w:szCs w:val="24"/>
          <w:u w:val="single"/>
        </w:rPr>
        <w:t xml:space="preserve">: </w:t>
      </w:r>
    </w:p>
    <w:p w:rsidR="00D62947" w:rsidRPr="00554785" w:rsidRDefault="00D62947" w:rsidP="00D62947">
      <w:pPr>
        <w:pStyle w:val="a5"/>
        <w:ind w:firstLine="0"/>
        <w:rPr>
          <w:sz w:val="24"/>
          <w:szCs w:val="24"/>
        </w:rPr>
      </w:pPr>
      <w:r w:rsidRPr="00554785">
        <w:rPr>
          <w:b/>
          <w:sz w:val="24"/>
          <w:szCs w:val="24"/>
        </w:rPr>
        <w:tab/>
      </w:r>
      <w:r w:rsidRPr="00554785">
        <w:rPr>
          <w:sz w:val="24"/>
          <w:szCs w:val="24"/>
        </w:rPr>
        <w:t xml:space="preserve">Первое занятие отводится на изучение возрастных особенностей пищеварительного тракта и его отделов.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При изучении ротовой полости обратить внимание на её стенки, отверстия, связь со слюнными железами; детально изучить строение зуба, отличие постоянных зубов от молочных, и строение языка как органа с многообразными функциями.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Изучая строение глотки, нужно иметь в виду, что она является одним из начальных отделов, как пищеварительного тракта, так и дыхательной системы, в связи с этим обратить особое внимание на то, с какими отделами этих систем сообщается глотка, а так же наличие в её стенке лимфоидных органов, миндалин (лимфоидное кольцо Пирогова).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При изучении пищевода, желудка и кишечника по наглядным пособиям и препаратам рассмотреть особенности формы каждого отдела и топографию. </w:t>
      </w:r>
      <w:proofErr w:type="gramStart"/>
      <w:r w:rsidRPr="00554785">
        <w:rPr>
          <w:sz w:val="24"/>
          <w:szCs w:val="24"/>
        </w:rPr>
        <w:t xml:space="preserve">Особое внимание уделить особенностям строения стенки: у желудка - складчатость слизистой оболочки и наличие желез в её толще, наличие </w:t>
      </w:r>
      <w:proofErr w:type="spellStart"/>
      <w:r w:rsidRPr="00554785">
        <w:rPr>
          <w:sz w:val="24"/>
          <w:szCs w:val="24"/>
        </w:rPr>
        <w:t>привратникового</w:t>
      </w:r>
      <w:proofErr w:type="spellEnd"/>
      <w:r w:rsidRPr="00554785">
        <w:rPr>
          <w:sz w:val="24"/>
          <w:szCs w:val="24"/>
        </w:rPr>
        <w:t xml:space="preserve"> сфинктера, образованного циркулярным слоем мышечной оболочки; у тонкого кишечника - наличие кольцевых складок и ворсинок слизистой оболочки; у толстого кишечника - наличие червеобразного отростка и лимфоидных органов (</w:t>
      </w:r>
      <w:proofErr w:type="spellStart"/>
      <w:r w:rsidRPr="00554785">
        <w:rPr>
          <w:sz w:val="24"/>
          <w:szCs w:val="24"/>
        </w:rPr>
        <w:t>Пейеровых</w:t>
      </w:r>
      <w:proofErr w:type="spellEnd"/>
      <w:r w:rsidRPr="00554785">
        <w:rPr>
          <w:sz w:val="24"/>
          <w:szCs w:val="24"/>
        </w:rPr>
        <w:t xml:space="preserve"> бляшек), в слизистой оболочке, неравномерность расположения продольного слоя мышечной оболочки.</w:t>
      </w:r>
      <w:proofErr w:type="gramEnd"/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proofErr w:type="gramStart"/>
      <w:r w:rsidRPr="00554785">
        <w:rPr>
          <w:sz w:val="24"/>
          <w:szCs w:val="24"/>
        </w:rPr>
        <w:t xml:space="preserve">На втором занятии изучаются возрастные особенности органов дыхательной и мочевыделительной систем.  </w:t>
      </w:r>
      <w:proofErr w:type="gramEnd"/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При изучении дыхательной системы обратить внимание на топографию и форму носовой полости, гортани, трахеи  и бронхов. Выяснить особенности строения слизистой оболочки воздухоносных органов. Уделить внимание возрастным особенностям легких (наличие рыхлой соединительной ткани между дольками и вокруг альвеол, недостаточное развитие эластической ткани, </w:t>
      </w:r>
      <w:proofErr w:type="gramStart"/>
      <w:r w:rsidRPr="00554785">
        <w:rPr>
          <w:sz w:val="24"/>
          <w:szCs w:val="24"/>
        </w:rPr>
        <w:t>обильная</w:t>
      </w:r>
      <w:proofErr w:type="gramEnd"/>
      <w:r w:rsidRPr="00554785">
        <w:rPr>
          <w:sz w:val="24"/>
          <w:szCs w:val="24"/>
        </w:rPr>
        <w:t xml:space="preserve"> </w:t>
      </w:r>
      <w:proofErr w:type="spellStart"/>
      <w:r w:rsidRPr="00554785">
        <w:rPr>
          <w:sz w:val="24"/>
          <w:szCs w:val="24"/>
        </w:rPr>
        <w:t>капилляризация</w:t>
      </w:r>
      <w:proofErr w:type="spellEnd"/>
      <w:r w:rsidRPr="00554785">
        <w:rPr>
          <w:sz w:val="24"/>
          <w:szCs w:val="24"/>
        </w:rPr>
        <w:t>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При изучении мочевыделительной системы обратить внимание на топографию и особенности строения почек, мочеточников, мочевого пузыря и мочеиспускательного канала у детей и подростков. 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</w:t>
      </w:r>
    </w:p>
    <w:p w:rsidR="00D62947" w:rsidRPr="00554785" w:rsidRDefault="00D62947" w:rsidP="00D62947">
      <w:pPr>
        <w:ind w:firstLine="708"/>
        <w:jc w:val="both"/>
        <w:rPr>
          <w:color w:val="000000"/>
          <w:w w:val="90"/>
          <w:sz w:val="24"/>
          <w:szCs w:val="24"/>
          <w:shd w:val="clear" w:color="auto" w:fill="FFFFFF"/>
        </w:rPr>
      </w:pPr>
    </w:p>
    <w:p w:rsidR="00D62947" w:rsidRPr="00554785" w:rsidRDefault="00D62947" w:rsidP="00D62947">
      <w:pPr>
        <w:ind w:firstLine="708"/>
        <w:jc w:val="both"/>
        <w:rPr>
          <w:color w:val="000000"/>
          <w:w w:val="90"/>
          <w:sz w:val="24"/>
          <w:szCs w:val="24"/>
          <w:shd w:val="clear" w:color="auto" w:fill="FFFFFF"/>
        </w:rPr>
      </w:pPr>
    </w:p>
    <w:p w:rsidR="00D62947" w:rsidRPr="00554785" w:rsidRDefault="00D62947" w:rsidP="00D62947">
      <w:pPr>
        <w:ind w:firstLine="708"/>
        <w:jc w:val="both"/>
        <w:rPr>
          <w:color w:val="000000"/>
          <w:w w:val="90"/>
          <w:sz w:val="24"/>
          <w:szCs w:val="24"/>
          <w:shd w:val="clear" w:color="auto" w:fill="FFFFFF"/>
        </w:rPr>
      </w:pPr>
      <w:r w:rsidRPr="00554785">
        <w:rPr>
          <w:color w:val="000000"/>
          <w:w w:val="90"/>
          <w:sz w:val="24"/>
          <w:szCs w:val="24"/>
          <w:shd w:val="clear" w:color="auto" w:fill="FFFFFF"/>
        </w:rPr>
        <w:t>ВОПРОСЫ  ДЛЯ САМОКОНТРОЛЯ:</w:t>
      </w:r>
    </w:p>
    <w:p w:rsidR="00D62947" w:rsidRPr="00554785" w:rsidRDefault="00D62947" w:rsidP="00D62947">
      <w:pPr>
        <w:numPr>
          <w:ilvl w:val="0"/>
          <w:numId w:val="44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>Возрастные особенности органов пищеварения.</w:t>
      </w:r>
    </w:p>
    <w:p w:rsidR="00D62947" w:rsidRPr="00554785" w:rsidRDefault="00D62947" w:rsidP="00D62947">
      <w:pPr>
        <w:numPr>
          <w:ilvl w:val="0"/>
          <w:numId w:val="44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Возрастные особенности строения и функций органов мочевыделения.</w:t>
      </w:r>
    </w:p>
    <w:p w:rsidR="00D62947" w:rsidRPr="00554785" w:rsidRDefault="00D62947" w:rsidP="00D62947">
      <w:pPr>
        <w:numPr>
          <w:ilvl w:val="0"/>
          <w:numId w:val="44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Особенности строения воздухоносных путей от периода новорожденности до периода младшего школьного возраста.</w:t>
      </w:r>
    </w:p>
    <w:p w:rsidR="00D62947" w:rsidRPr="00554785" w:rsidRDefault="00D62947" w:rsidP="00D62947">
      <w:pPr>
        <w:numPr>
          <w:ilvl w:val="0"/>
          <w:numId w:val="44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Возрастные изменения лёгких.</w:t>
      </w:r>
    </w:p>
    <w:p w:rsidR="00D62947" w:rsidRDefault="00D62947" w:rsidP="00D62947">
      <w:pPr>
        <w:numPr>
          <w:ilvl w:val="0"/>
          <w:numId w:val="44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Особенности дыхания у детей.</w:t>
      </w:r>
    </w:p>
    <w:p w:rsidR="004B07C9" w:rsidRPr="00554785" w:rsidRDefault="004B07C9" w:rsidP="004B07C9">
      <w:pPr>
        <w:suppressAutoHyphens/>
        <w:ind w:left="720"/>
        <w:jc w:val="both"/>
        <w:rPr>
          <w:sz w:val="24"/>
          <w:szCs w:val="24"/>
        </w:rPr>
      </w:pPr>
    </w:p>
    <w:p w:rsidR="00D62947" w:rsidRPr="004B07C9" w:rsidRDefault="00D62947" w:rsidP="00D62947">
      <w:pPr>
        <w:jc w:val="center"/>
        <w:rPr>
          <w:b/>
          <w:sz w:val="24"/>
          <w:szCs w:val="24"/>
        </w:rPr>
      </w:pPr>
      <w:r w:rsidRPr="004B07C9">
        <w:rPr>
          <w:b/>
          <w:sz w:val="24"/>
          <w:szCs w:val="24"/>
        </w:rPr>
        <w:t xml:space="preserve"> </w:t>
      </w:r>
      <w:r w:rsidR="00213591" w:rsidRPr="004B07C9">
        <w:rPr>
          <w:b/>
          <w:sz w:val="24"/>
          <w:szCs w:val="24"/>
        </w:rPr>
        <w:t>4.</w:t>
      </w:r>
      <w:r w:rsidRPr="004B07C9">
        <w:rPr>
          <w:b/>
          <w:sz w:val="24"/>
          <w:szCs w:val="24"/>
        </w:rPr>
        <w:t xml:space="preserve">«Возрастные особенности </w:t>
      </w:r>
      <w:proofErr w:type="gramStart"/>
      <w:r w:rsidRPr="004B07C9">
        <w:rPr>
          <w:b/>
          <w:sz w:val="24"/>
          <w:szCs w:val="24"/>
        </w:rPr>
        <w:t>сердечно-сосудистой</w:t>
      </w:r>
      <w:proofErr w:type="gramEnd"/>
      <w:r w:rsidRPr="004B07C9">
        <w:rPr>
          <w:b/>
          <w:sz w:val="24"/>
          <w:szCs w:val="24"/>
        </w:rPr>
        <w:t xml:space="preserve"> системы»</w:t>
      </w:r>
    </w:p>
    <w:p w:rsidR="004B07C9" w:rsidRPr="00554785" w:rsidRDefault="004B07C9" w:rsidP="00D62947">
      <w:pPr>
        <w:jc w:val="center"/>
        <w:rPr>
          <w:b/>
          <w:sz w:val="24"/>
          <w:szCs w:val="24"/>
        </w:rPr>
      </w:pP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1 занятия</w:t>
      </w:r>
      <w:r w:rsidRPr="00554785">
        <w:rPr>
          <w:sz w:val="24"/>
          <w:szCs w:val="24"/>
          <w:u w:val="single"/>
        </w:rPr>
        <w:t xml:space="preserve">: </w:t>
      </w:r>
      <w:r w:rsidRPr="00554785">
        <w:rPr>
          <w:sz w:val="24"/>
          <w:szCs w:val="24"/>
        </w:rPr>
        <w:t>изучить особенности кровообращения у плода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2 занятия</w:t>
      </w:r>
      <w:r w:rsidRPr="00554785">
        <w:rPr>
          <w:sz w:val="24"/>
          <w:szCs w:val="24"/>
          <w:u w:val="single"/>
        </w:rPr>
        <w:t xml:space="preserve">: </w:t>
      </w:r>
      <w:r w:rsidRPr="00554785">
        <w:rPr>
          <w:sz w:val="24"/>
          <w:szCs w:val="24"/>
        </w:rPr>
        <w:t xml:space="preserve">изучить возрастные изменения сердца и сосудов в </w:t>
      </w:r>
      <w:proofErr w:type="spellStart"/>
      <w:r w:rsidRPr="00554785">
        <w:rPr>
          <w:sz w:val="24"/>
          <w:szCs w:val="24"/>
        </w:rPr>
        <w:t>предефинитивный</w:t>
      </w:r>
      <w:proofErr w:type="spellEnd"/>
      <w:r w:rsidRPr="00554785">
        <w:rPr>
          <w:sz w:val="24"/>
          <w:szCs w:val="24"/>
        </w:rPr>
        <w:t xml:space="preserve"> период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таблицы с рисунками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 xml:space="preserve"> системы, планшеты, муляжи, музейные препараты. На изучение этой темы отводится 4 часа (2 </w:t>
      </w:r>
      <w:proofErr w:type="gramStart"/>
      <w:r w:rsidRPr="00554785">
        <w:rPr>
          <w:sz w:val="24"/>
          <w:szCs w:val="24"/>
        </w:rPr>
        <w:t>лабораторных</w:t>
      </w:r>
      <w:proofErr w:type="gramEnd"/>
      <w:r w:rsidRPr="00554785">
        <w:rPr>
          <w:sz w:val="24"/>
          <w:szCs w:val="24"/>
        </w:rPr>
        <w:t xml:space="preserve"> занятия).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 Первое занятие отводится на изучение особенностей кровообращения у плода.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Необходимо обратить внимание на развитие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 xml:space="preserve"> системы в эмбриональный и фетальный периоды. Изучить особенности кровообращения плода. Отметить наличие овального отверстия между предсердиями, артериального </w:t>
      </w:r>
      <w:proofErr w:type="spellStart"/>
      <w:r w:rsidRPr="00554785">
        <w:rPr>
          <w:sz w:val="24"/>
          <w:szCs w:val="24"/>
        </w:rPr>
        <w:t>Боталлового</w:t>
      </w:r>
      <w:proofErr w:type="spellEnd"/>
      <w:r w:rsidRPr="00554785">
        <w:rPr>
          <w:sz w:val="24"/>
          <w:szCs w:val="24"/>
        </w:rPr>
        <w:t xml:space="preserve"> протока, пупочных артерий и вен.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Уяснить причину наилучшего развития правого предсердия плода, выявить особенности симпатической и парасимпатической иннервации сердца.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На втором занятии рассмотреть морфологические особенности развития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 xml:space="preserve"> системы в постнатальном онтогенезе.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Обратить внимание на развитие камер, клапанов, время закрытия овального отверстия и зарастания </w:t>
      </w:r>
      <w:proofErr w:type="spellStart"/>
      <w:r w:rsidRPr="00554785">
        <w:rPr>
          <w:sz w:val="24"/>
          <w:szCs w:val="24"/>
        </w:rPr>
        <w:t>Боталлового</w:t>
      </w:r>
      <w:proofErr w:type="spellEnd"/>
      <w:r w:rsidRPr="00554785">
        <w:rPr>
          <w:sz w:val="24"/>
          <w:szCs w:val="24"/>
        </w:rPr>
        <w:t xml:space="preserve"> протока. Установить тенденции развития сердца от новорожденности до юношеского периода.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Ознакомить студентов с морфологическими особенностями артерий и вен в постнатальном онтогенезе. Части аорты и их положения. Верхняя полая вена, нижняя полая вена. Перераспределение сосудистого русла.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</w:p>
    <w:p w:rsidR="00D62947" w:rsidRPr="00554785" w:rsidRDefault="00213591" w:rsidP="00D629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D62947" w:rsidRPr="00554785">
        <w:rPr>
          <w:b/>
          <w:sz w:val="24"/>
          <w:szCs w:val="24"/>
        </w:rPr>
        <w:t xml:space="preserve"> «</w:t>
      </w:r>
      <w:r w:rsidR="00D62947" w:rsidRPr="00554785">
        <w:rPr>
          <w:sz w:val="24"/>
          <w:szCs w:val="24"/>
        </w:rPr>
        <w:t>Возрастные особенности нервной системы</w:t>
      </w:r>
      <w:r w:rsidR="00D62947" w:rsidRPr="00554785">
        <w:rPr>
          <w:b/>
          <w:sz w:val="24"/>
          <w:szCs w:val="24"/>
        </w:rPr>
        <w:t>»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  изучить возрастные особенности спинного и головного мозга. 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таблицы и планшеты с изображением спинного и головного мозга.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На изучение этой темы отводится 2 часа (1 лабораторное занятие).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sz w:val="24"/>
          <w:szCs w:val="24"/>
        </w:rPr>
        <w:t>:  возрастные изменения положения и строения спинного мозга. Сегмент спинного мозга и его составные элементы. Спинномозговые корешки, узлы и спинномозговые нервы. Изменения спинного мозга и позвоночника в связи с различным их ростом в онтогенезе.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Развитие головного мозга в </w:t>
      </w:r>
      <w:proofErr w:type="spellStart"/>
      <w:r w:rsidRPr="00554785">
        <w:rPr>
          <w:sz w:val="24"/>
          <w:szCs w:val="24"/>
        </w:rPr>
        <w:t>пренатальном</w:t>
      </w:r>
      <w:proofErr w:type="spellEnd"/>
      <w:r w:rsidRPr="00554785">
        <w:rPr>
          <w:sz w:val="24"/>
          <w:szCs w:val="24"/>
        </w:rPr>
        <w:t xml:space="preserve"> и постнатальном онтогенезе. Изменения соотношения между количеством нейронов и клеток </w:t>
      </w:r>
      <w:proofErr w:type="spellStart"/>
      <w:r w:rsidRPr="00554785">
        <w:rPr>
          <w:sz w:val="24"/>
          <w:szCs w:val="24"/>
        </w:rPr>
        <w:t>глии</w:t>
      </w:r>
      <w:proofErr w:type="spellEnd"/>
      <w:r w:rsidRPr="00554785">
        <w:rPr>
          <w:sz w:val="24"/>
          <w:szCs w:val="24"/>
        </w:rPr>
        <w:t xml:space="preserve">. Возрастные изменения химического состава головного мозга, просвета кровеносных сосудов в </w:t>
      </w:r>
      <w:proofErr w:type="spellStart"/>
      <w:r w:rsidRPr="00554785">
        <w:rPr>
          <w:sz w:val="24"/>
          <w:szCs w:val="24"/>
        </w:rPr>
        <w:t>пубиртатный</w:t>
      </w:r>
      <w:proofErr w:type="spellEnd"/>
      <w:r w:rsidRPr="00554785">
        <w:rPr>
          <w:sz w:val="24"/>
          <w:szCs w:val="24"/>
        </w:rPr>
        <w:t xml:space="preserve"> период. Особенности созревания слоев коры. Развитие продолговатого, заднего, среднего, промежуточного и конечного отделов головного мозга. Обратить внимание на </w:t>
      </w:r>
      <w:proofErr w:type="spellStart"/>
      <w:r w:rsidRPr="00554785">
        <w:rPr>
          <w:sz w:val="24"/>
          <w:szCs w:val="24"/>
        </w:rPr>
        <w:t>ассиметрию</w:t>
      </w:r>
      <w:proofErr w:type="spellEnd"/>
      <w:r w:rsidRPr="00554785">
        <w:rPr>
          <w:sz w:val="24"/>
          <w:szCs w:val="24"/>
        </w:rPr>
        <w:t xml:space="preserve"> в строении борозд полушарий и их развитие до 12 лет. </w:t>
      </w:r>
    </w:p>
    <w:p w:rsidR="00D62947" w:rsidRPr="00554785" w:rsidRDefault="00D62947" w:rsidP="00D62947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«</w:t>
      </w:r>
      <w:r w:rsidRPr="00554785">
        <w:rPr>
          <w:sz w:val="24"/>
          <w:szCs w:val="24"/>
        </w:rPr>
        <w:t>Возрастные особенности органов чувств</w:t>
      </w:r>
      <w:r w:rsidRPr="00554785">
        <w:rPr>
          <w:b/>
          <w:sz w:val="24"/>
          <w:szCs w:val="24"/>
        </w:rPr>
        <w:t>»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  изучить возрастные особенности органов зрения, слуха, равновесия, обоняния, вкуса. </w:t>
      </w:r>
    </w:p>
    <w:p w:rsidR="00D62947" w:rsidRPr="00554785" w:rsidRDefault="00D62947" w:rsidP="00D62947">
      <w:pPr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таблицы и планшеты с изображением органов чувств.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На изучение этой темы отводится 2 часа (1 лабораторное занятие).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lastRenderedPageBreak/>
        <w:t>Методические указания</w:t>
      </w:r>
      <w:r w:rsidRPr="00554785">
        <w:rPr>
          <w:b/>
          <w:sz w:val="24"/>
          <w:szCs w:val="24"/>
        </w:rPr>
        <w:t>:</w:t>
      </w:r>
      <w:r w:rsidRPr="00554785">
        <w:rPr>
          <w:sz w:val="24"/>
          <w:szCs w:val="24"/>
        </w:rPr>
        <w:t xml:space="preserve">  изменения глазного яблока и вспомогательного аппарата глаза от новорожденности до юношеского периода. Особенности строения хрусталика у детей раннего и первого детства.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Возрастные изменения наружного, среднего и внутреннего уха. Особенности развития слуховой трубы от новорожденности до 18 лет. 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Формирование органа равновесия в </w:t>
      </w:r>
      <w:proofErr w:type="spellStart"/>
      <w:r w:rsidRPr="00554785">
        <w:rPr>
          <w:sz w:val="24"/>
          <w:szCs w:val="24"/>
        </w:rPr>
        <w:t>пренатальный</w:t>
      </w:r>
      <w:proofErr w:type="spellEnd"/>
      <w:r w:rsidRPr="00554785">
        <w:rPr>
          <w:sz w:val="24"/>
          <w:szCs w:val="24"/>
        </w:rPr>
        <w:t xml:space="preserve"> период.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Развитие обонятельной и вкусовой чувствительности от новорожденности до 7 лет.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</w:p>
    <w:p w:rsidR="00D62947" w:rsidRPr="004B07C9" w:rsidRDefault="00D62947" w:rsidP="00D62947">
      <w:pPr>
        <w:jc w:val="center"/>
        <w:rPr>
          <w:b/>
          <w:sz w:val="24"/>
          <w:szCs w:val="24"/>
        </w:rPr>
      </w:pPr>
      <w:r w:rsidRPr="004B07C9">
        <w:rPr>
          <w:b/>
          <w:sz w:val="24"/>
          <w:szCs w:val="24"/>
        </w:rPr>
        <w:t xml:space="preserve"> </w:t>
      </w:r>
      <w:r w:rsidR="00213591" w:rsidRPr="004B07C9">
        <w:rPr>
          <w:b/>
          <w:sz w:val="24"/>
          <w:szCs w:val="24"/>
        </w:rPr>
        <w:t>6.</w:t>
      </w:r>
      <w:r w:rsidRPr="004B07C9">
        <w:rPr>
          <w:b/>
          <w:sz w:val="24"/>
          <w:szCs w:val="24"/>
        </w:rPr>
        <w:t>«Возрастные особенности опорно-двигательного аппарата»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1 занятия</w:t>
      </w:r>
      <w:r w:rsidRPr="00554785">
        <w:rPr>
          <w:sz w:val="24"/>
          <w:szCs w:val="24"/>
          <w:u w:val="single"/>
        </w:rPr>
        <w:t xml:space="preserve">: </w:t>
      </w:r>
      <w:r w:rsidRPr="00554785">
        <w:rPr>
          <w:sz w:val="24"/>
          <w:szCs w:val="24"/>
        </w:rPr>
        <w:t>изучить особенности развития костей.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Цель 2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  <w:u w:val="single"/>
        </w:rPr>
        <w:t xml:space="preserve"> </w:t>
      </w:r>
      <w:r w:rsidRPr="00554785">
        <w:rPr>
          <w:sz w:val="24"/>
          <w:szCs w:val="24"/>
        </w:rPr>
        <w:t>изучить возрастные изменения суставов и мышц.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Оснащение занятия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костные препараты, скелет человека, планшеты, муляжи, музейные препараты. На изучение этой темы отводится 4 часа (2 </w:t>
      </w:r>
      <w:proofErr w:type="gramStart"/>
      <w:r w:rsidRPr="00554785">
        <w:rPr>
          <w:sz w:val="24"/>
          <w:szCs w:val="24"/>
        </w:rPr>
        <w:t>лабораторных</w:t>
      </w:r>
      <w:proofErr w:type="gramEnd"/>
      <w:r w:rsidRPr="00554785">
        <w:rPr>
          <w:sz w:val="24"/>
          <w:szCs w:val="24"/>
        </w:rPr>
        <w:t xml:space="preserve"> занятия).</w:t>
      </w:r>
    </w:p>
    <w:p w:rsidR="00D62947" w:rsidRPr="00554785" w:rsidRDefault="00D62947" w:rsidP="00D62947">
      <w:pPr>
        <w:ind w:firstLine="708"/>
        <w:jc w:val="both"/>
        <w:rPr>
          <w:sz w:val="24"/>
          <w:szCs w:val="24"/>
        </w:rPr>
      </w:pPr>
      <w:r w:rsidRPr="00554785">
        <w:rPr>
          <w:b/>
          <w:i/>
          <w:sz w:val="24"/>
          <w:szCs w:val="24"/>
          <w:u w:val="single"/>
        </w:rPr>
        <w:t>Методические указания</w:t>
      </w:r>
      <w:r w:rsidRPr="00554785">
        <w:rPr>
          <w:b/>
          <w:sz w:val="24"/>
          <w:szCs w:val="24"/>
          <w:u w:val="single"/>
        </w:rPr>
        <w:t>:</w:t>
      </w:r>
      <w:r w:rsidRPr="00554785">
        <w:rPr>
          <w:sz w:val="24"/>
          <w:szCs w:val="24"/>
        </w:rPr>
        <w:t xml:space="preserve">  Первое занятие отводится на изучение возрастных изменений в костях. Динамика химического состава костной ткани в </w:t>
      </w:r>
      <w:proofErr w:type="spellStart"/>
      <w:r w:rsidRPr="00554785">
        <w:rPr>
          <w:sz w:val="24"/>
          <w:szCs w:val="24"/>
        </w:rPr>
        <w:t>предефинитивный</w:t>
      </w:r>
      <w:proofErr w:type="spellEnd"/>
      <w:r w:rsidRPr="00554785">
        <w:rPr>
          <w:sz w:val="24"/>
          <w:szCs w:val="24"/>
        </w:rPr>
        <w:t xml:space="preserve"> период. Рост кости в длину. </w:t>
      </w:r>
      <w:proofErr w:type="spellStart"/>
      <w:r w:rsidRPr="00554785">
        <w:rPr>
          <w:sz w:val="24"/>
          <w:szCs w:val="24"/>
        </w:rPr>
        <w:t>Метафиз</w:t>
      </w:r>
      <w:proofErr w:type="spellEnd"/>
      <w:r w:rsidRPr="00554785">
        <w:rPr>
          <w:sz w:val="24"/>
          <w:szCs w:val="24"/>
        </w:rPr>
        <w:t>. Рост кости в толщину. Возрастные изменения диаметра диафиза.</w:t>
      </w:r>
    </w:p>
    <w:p w:rsidR="00D62947" w:rsidRPr="00554785" w:rsidRDefault="00D62947" w:rsidP="00D62947">
      <w:pPr>
        <w:ind w:firstLine="360"/>
        <w:jc w:val="both"/>
        <w:rPr>
          <w:sz w:val="24"/>
          <w:szCs w:val="24"/>
        </w:rPr>
      </w:pPr>
      <w:r w:rsidRPr="00554785">
        <w:rPr>
          <w:sz w:val="24"/>
          <w:szCs w:val="24"/>
        </w:rPr>
        <w:t>Развитие скелета верхней конечности Развитие скелета нижней конечности Развитие скелета туловища Развитие черепа</w:t>
      </w:r>
    </w:p>
    <w:p w:rsidR="00D62947" w:rsidRPr="00554785" w:rsidRDefault="00D62947" w:rsidP="00D62947">
      <w:pPr>
        <w:pStyle w:val="220"/>
        <w:ind w:left="0" w:firstLine="360"/>
        <w:rPr>
          <w:sz w:val="24"/>
        </w:rPr>
      </w:pPr>
      <w:r w:rsidRPr="00554785">
        <w:rPr>
          <w:sz w:val="24"/>
        </w:rPr>
        <w:t>Второе занятие отводится на изучение возрастных особенностей соединений костей и мышц</w:t>
      </w:r>
      <w:proofErr w:type="gramStart"/>
      <w:r w:rsidRPr="00554785">
        <w:rPr>
          <w:sz w:val="24"/>
        </w:rPr>
        <w:t xml:space="preserve"> .</w:t>
      </w:r>
      <w:proofErr w:type="gramEnd"/>
      <w:r w:rsidRPr="00554785">
        <w:rPr>
          <w:sz w:val="24"/>
        </w:rPr>
        <w:t xml:space="preserve"> Развитие суставов в </w:t>
      </w:r>
      <w:proofErr w:type="spellStart"/>
      <w:r w:rsidRPr="00554785">
        <w:rPr>
          <w:sz w:val="24"/>
        </w:rPr>
        <w:t>предефинитивный</w:t>
      </w:r>
      <w:proofErr w:type="spellEnd"/>
      <w:r w:rsidRPr="00554785">
        <w:rPr>
          <w:sz w:val="24"/>
        </w:rPr>
        <w:t xml:space="preserve"> период. Окончательное формирование суставов. </w:t>
      </w:r>
    </w:p>
    <w:p w:rsidR="00D62947" w:rsidRPr="00554785" w:rsidRDefault="00D62947" w:rsidP="00D62947">
      <w:pPr>
        <w:ind w:left="360"/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Эмбриональный, </w:t>
      </w:r>
      <w:proofErr w:type="spellStart"/>
      <w:r w:rsidRPr="00554785">
        <w:rPr>
          <w:sz w:val="24"/>
          <w:szCs w:val="24"/>
        </w:rPr>
        <w:t>раннедетский</w:t>
      </w:r>
      <w:proofErr w:type="gramStart"/>
      <w:r w:rsidRPr="00554785">
        <w:rPr>
          <w:sz w:val="24"/>
          <w:szCs w:val="24"/>
        </w:rPr>
        <w:t>,д</w:t>
      </w:r>
      <w:proofErr w:type="gramEnd"/>
      <w:r w:rsidRPr="00554785">
        <w:rPr>
          <w:sz w:val="24"/>
          <w:szCs w:val="24"/>
        </w:rPr>
        <w:t>етский</w:t>
      </w:r>
      <w:proofErr w:type="spellEnd"/>
      <w:r w:rsidRPr="00554785">
        <w:rPr>
          <w:sz w:val="24"/>
          <w:szCs w:val="24"/>
        </w:rPr>
        <w:t>, подростковый и юношеский периоды развития мышц.</w:t>
      </w:r>
    </w:p>
    <w:p w:rsidR="00D62947" w:rsidRPr="00554785" w:rsidRDefault="00D62947" w:rsidP="00D62947">
      <w:pPr>
        <w:ind w:left="360"/>
        <w:jc w:val="both"/>
        <w:rPr>
          <w:sz w:val="24"/>
          <w:szCs w:val="24"/>
        </w:rPr>
      </w:pPr>
    </w:p>
    <w:p w:rsidR="00D62947" w:rsidRPr="00554785" w:rsidRDefault="00D62947" w:rsidP="00D62947">
      <w:pPr>
        <w:rPr>
          <w:sz w:val="24"/>
          <w:szCs w:val="24"/>
        </w:rPr>
      </w:pPr>
    </w:p>
    <w:p w:rsidR="005C1C38" w:rsidRPr="005C1C38" w:rsidRDefault="005C1C38" w:rsidP="005C1C38">
      <w:pPr>
        <w:ind w:right="-144" w:firstLine="720"/>
        <w:jc w:val="center"/>
        <w:rPr>
          <w:b/>
          <w:sz w:val="24"/>
          <w:szCs w:val="24"/>
        </w:rPr>
      </w:pPr>
      <w:r w:rsidRPr="005C1C38">
        <w:rPr>
          <w:b/>
          <w:sz w:val="24"/>
          <w:szCs w:val="24"/>
        </w:rPr>
        <w:t xml:space="preserve">Раздел 2 Спортивная морфология.                                        </w:t>
      </w:r>
    </w:p>
    <w:p w:rsidR="005C1C38" w:rsidRPr="005C1C38" w:rsidRDefault="005C1C38" w:rsidP="005C1C38">
      <w:pPr>
        <w:pStyle w:val="af0"/>
        <w:numPr>
          <w:ilvl w:val="0"/>
          <w:numId w:val="46"/>
        </w:numPr>
        <w:jc w:val="center"/>
        <w:rPr>
          <w:b/>
          <w:sz w:val="24"/>
          <w:szCs w:val="24"/>
        </w:rPr>
      </w:pPr>
      <w:r w:rsidRPr="005C1C38">
        <w:rPr>
          <w:b/>
          <w:sz w:val="24"/>
          <w:szCs w:val="24"/>
        </w:rPr>
        <w:t>Тезисы лекций.</w:t>
      </w:r>
    </w:p>
    <w:p w:rsidR="005C1C38" w:rsidRPr="00554785" w:rsidRDefault="005C1C38" w:rsidP="005C1C38">
      <w:pPr>
        <w:tabs>
          <w:tab w:val="left" w:pos="7970"/>
        </w:tabs>
        <w:jc w:val="center"/>
        <w:rPr>
          <w:sz w:val="24"/>
          <w:szCs w:val="24"/>
        </w:rPr>
      </w:pPr>
      <w:r w:rsidRPr="00554785">
        <w:rPr>
          <w:sz w:val="24"/>
          <w:szCs w:val="24"/>
        </w:rPr>
        <w:t>Лекция 1. Введение в спортивную морфологию.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numPr>
          <w:ilvl w:val="1"/>
          <w:numId w:val="22"/>
        </w:num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Содержание курса, его цели и задачи.</w:t>
      </w:r>
    </w:p>
    <w:p w:rsidR="005C1C38" w:rsidRPr="00554785" w:rsidRDefault="005C1C38" w:rsidP="005C1C38">
      <w:pPr>
        <w:tabs>
          <w:tab w:val="left" w:pos="7970"/>
        </w:tabs>
        <w:rPr>
          <w:b/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Цель: </w:t>
      </w:r>
      <w:r w:rsidRPr="00554785">
        <w:rPr>
          <w:sz w:val="24"/>
          <w:szCs w:val="24"/>
        </w:rPr>
        <w:t>Изучение возможности использования морфо – функциональных признаков для индивидуализации спортивной тренировки, профессионального отбора и прогнозирования спортивных достижений.</w:t>
      </w:r>
    </w:p>
    <w:p w:rsidR="005C1C38" w:rsidRPr="00554785" w:rsidRDefault="005C1C38" w:rsidP="005C1C38">
      <w:pPr>
        <w:tabs>
          <w:tab w:val="left" w:pos="360"/>
        </w:tabs>
        <w:ind w:firstLine="360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Задачи спортивной морфологии: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Иметь представление об основных общебиологических процессах и реакциях организма в ответ на внешние воздействия (тренировки)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Научиться </w:t>
      </w:r>
      <w:proofErr w:type="gramStart"/>
      <w:r w:rsidRPr="00554785">
        <w:rPr>
          <w:sz w:val="24"/>
          <w:szCs w:val="24"/>
        </w:rPr>
        <w:t>правильно</w:t>
      </w:r>
      <w:proofErr w:type="gramEnd"/>
      <w:r w:rsidRPr="00554785">
        <w:rPr>
          <w:sz w:val="24"/>
          <w:szCs w:val="24"/>
        </w:rPr>
        <w:t xml:space="preserve"> оценивать изменения, связанные с систематическими тренировками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Уметь правильно оценивать соматические типы с использованием субъективных и объективных методов обследования лиц различного пола и возраста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Научиться правильному измерению силы мышц в зависимости от положения тела и позы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Научиться оценивать компоненты массы тела в различные возрастные периоды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Обучиться правильному тестированию основных физических качеств и их </w:t>
      </w:r>
      <w:proofErr w:type="spellStart"/>
      <w:r w:rsidRPr="00554785">
        <w:rPr>
          <w:sz w:val="24"/>
          <w:szCs w:val="24"/>
        </w:rPr>
        <w:t>тестографии</w:t>
      </w:r>
      <w:proofErr w:type="spellEnd"/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Научиться </w:t>
      </w:r>
      <w:proofErr w:type="gramStart"/>
      <w:r w:rsidRPr="00554785">
        <w:rPr>
          <w:sz w:val="24"/>
          <w:szCs w:val="24"/>
        </w:rPr>
        <w:t>самостоятельно</w:t>
      </w:r>
      <w:proofErr w:type="gramEnd"/>
      <w:r w:rsidRPr="00554785">
        <w:rPr>
          <w:sz w:val="24"/>
          <w:szCs w:val="24"/>
        </w:rPr>
        <w:t xml:space="preserve"> строить оценочные таблицы для выявления соматического типа в конкретной популяции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Научиться </w:t>
      </w:r>
      <w:proofErr w:type="gramStart"/>
      <w:r w:rsidRPr="00554785">
        <w:rPr>
          <w:sz w:val="24"/>
          <w:szCs w:val="24"/>
        </w:rPr>
        <w:t>самостоятельно</w:t>
      </w:r>
      <w:proofErr w:type="gramEnd"/>
      <w:r w:rsidRPr="00554785">
        <w:rPr>
          <w:sz w:val="24"/>
          <w:szCs w:val="24"/>
        </w:rPr>
        <w:t xml:space="preserve"> разрабатывать комплексы оздоровительных и спортивных упражнений для лиц различных соматических типов и вариантов развития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</w:p>
    <w:p w:rsidR="005C1C38" w:rsidRPr="00554785" w:rsidRDefault="005C1C38" w:rsidP="005C1C38">
      <w:pPr>
        <w:numPr>
          <w:ilvl w:val="0"/>
          <w:numId w:val="23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Научиться оценивать биологический возраст и вариант развития детей и подростков.</w:t>
      </w:r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1.2.</w:t>
      </w:r>
      <w:r w:rsidRPr="00554785">
        <w:rPr>
          <w:sz w:val="24"/>
          <w:szCs w:val="24"/>
        </w:rPr>
        <w:t xml:space="preserve"> </w:t>
      </w:r>
      <w:r w:rsidRPr="00554785">
        <w:rPr>
          <w:b/>
          <w:sz w:val="24"/>
          <w:szCs w:val="24"/>
        </w:rPr>
        <w:t xml:space="preserve">Основные методы исследования морфофункциональных особенностей </w:t>
      </w:r>
    </w:p>
    <w:p w:rsidR="005C1C38" w:rsidRPr="00554785" w:rsidRDefault="005C1C38" w:rsidP="005C1C38">
      <w:p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       спортсменов:</w:t>
      </w:r>
    </w:p>
    <w:p w:rsidR="005C1C38" w:rsidRPr="00554785" w:rsidRDefault="005C1C38" w:rsidP="005C1C38">
      <w:pPr>
        <w:tabs>
          <w:tab w:val="left" w:pos="7970"/>
        </w:tabs>
        <w:rPr>
          <w:b/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       </w:t>
      </w:r>
      <w:r w:rsidRPr="00554785">
        <w:rPr>
          <w:sz w:val="24"/>
          <w:szCs w:val="24"/>
        </w:rPr>
        <w:t xml:space="preserve">Индекс - </w:t>
      </w:r>
      <w:proofErr w:type="spellStart"/>
      <w:r w:rsidRPr="00554785">
        <w:rPr>
          <w:sz w:val="24"/>
          <w:szCs w:val="24"/>
        </w:rPr>
        <w:t>скелии</w:t>
      </w:r>
      <w:proofErr w:type="spellEnd"/>
      <w:r w:rsidRPr="00554785">
        <w:rPr>
          <w:sz w:val="24"/>
          <w:szCs w:val="24"/>
        </w:rPr>
        <w:t xml:space="preserve"> по </w:t>
      </w:r>
      <w:proofErr w:type="spellStart"/>
      <w:r w:rsidRPr="00554785">
        <w:rPr>
          <w:sz w:val="24"/>
          <w:szCs w:val="24"/>
        </w:rPr>
        <w:t>Мануврие</w:t>
      </w:r>
      <w:proofErr w:type="spellEnd"/>
    </w:p>
    <w:p w:rsidR="005C1C38" w:rsidRPr="00554785" w:rsidRDefault="005C1C38" w:rsidP="005C1C38">
      <w:pPr>
        <w:tabs>
          <w:tab w:val="left" w:pos="7970"/>
        </w:tabs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  <w:proofErr w:type="spellStart"/>
      <w:proofErr w:type="gramStart"/>
      <w:r w:rsidRPr="00554785">
        <w:rPr>
          <w:sz w:val="24"/>
          <w:szCs w:val="24"/>
        </w:rPr>
        <w:t>Весо</w:t>
      </w:r>
      <w:proofErr w:type="spellEnd"/>
      <w:r w:rsidRPr="00554785">
        <w:rPr>
          <w:sz w:val="24"/>
          <w:szCs w:val="24"/>
        </w:rPr>
        <w:t xml:space="preserve"> – ростовой</w:t>
      </w:r>
      <w:proofErr w:type="gramEnd"/>
      <w:r w:rsidRPr="00554785">
        <w:rPr>
          <w:sz w:val="24"/>
          <w:szCs w:val="24"/>
        </w:rPr>
        <w:t xml:space="preserve"> по </w:t>
      </w:r>
      <w:proofErr w:type="spellStart"/>
      <w:r w:rsidRPr="00554785">
        <w:rPr>
          <w:sz w:val="24"/>
          <w:szCs w:val="24"/>
        </w:rPr>
        <w:t>Кетле</w:t>
      </w:r>
      <w:proofErr w:type="spellEnd"/>
    </w:p>
    <w:p w:rsidR="005C1C38" w:rsidRPr="00554785" w:rsidRDefault="005C1C38" w:rsidP="005C1C38">
      <w:pPr>
        <w:tabs>
          <w:tab w:val="left" w:pos="7970"/>
        </w:tabs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  <w:proofErr w:type="spellStart"/>
      <w:r w:rsidRPr="00554785">
        <w:rPr>
          <w:sz w:val="24"/>
          <w:szCs w:val="24"/>
        </w:rPr>
        <w:t>Грудо</w:t>
      </w:r>
      <w:proofErr w:type="spellEnd"/>
      <w:r w:rsidRPr="00554785">
        <w:rPr>
          <w:sz w:val="24"/>
          <w:szCs w:val="24"/>
        </w:rPr>
        <w:t xml:space="preserve"> – </w:t>
      </w:r>
      <w:proofErr w:type="gramStart"/>
      <w:r w:rsidRPr="00554785">
        <w:rPr>
          <w:sz w:val="24"/>
          <w:szCs w:val="24"/>
        </w:rPr>
        <w:t>ростовой</w:t>
      </w:r>
      <w:proofErr w:type="gramEnd"/>
      <w:r w:rsidRPr="00554785">
        <w:rPr>
          <w:sz w:val="24"/>
          <w:szCs w:val="24"/>
        </w:rPr>
        <w:t xml:space="preserve"> по Эрисмана</w:t>
      </w:r>
    </w:p>
    <w:p w:rsidR="005C1C38" w:rsidRPr="00554785" w:rsidRDefault="005C1C38" w:rsidP="005C1C38">
      <w:pPr>
        <w:tabs>
          <w:tab w:val="left" w:pos="7970"/>
        </w:tabs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     Типы пропорций тела по Башкирову</w:t>
      </w:r>
    </w:p>
    <w:p w:rsidR="005C1C38" w:rsidRPr="00554785" w:rsidRDefault="005C1C38" w:rsidP="005C1C38">
      <w:pPr>
        <w:tabs>
          <w:tab w:val="left" w:pos="7970"/>
        </w:tabs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     Стандартов</w:t>
      </w:r>
    </w:p>
    <w:p w:rsidR="005C1C38" w:rsidRPr="00554785" w:rsidRDefault="005C1C38" w:rsidP="005C1C38">
      <w:pPr>
        <w:tabs>
          <w:tab w:val="left" w:pos="7970"/>
        </w:tabs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  <w:proofErr w:type="spellStart"/>
      <w:r w:rsidRPr="00554785">
        <w:rPr>
          <w:sz w:val="24"/>
          <w:szCs w:val="24"/>
        </w:rPr>
        <w:t>Крреляции</w:t>
      </w:r>
      <w:proofErr w:type="spellEnd"/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Антропометрический профиль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  <w:proofErr w:type="spellStart"/>
      <w:r w:rsidRPr="00554785">
        <w:rPr>
          <w:sz w:val="24"/>
          <w:szCs w:val="24"/>
        </w:rPr>
        <w:t>Соматотипы</w:t>
      </w:r>
      <w:proofErr w:type="spellEnd"/>
      <w:r w:rsidRPr="00554785">
        <w:rPr>
          <w:sz w:val="24"/>
          <w:szCs w:val="24"/>
        </w:rPr>
        <w:t xml:space="preserve"> по Хит – Картеру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Гониометрия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  <w:proofErr w:type="spellStart"/>
      <w:r w:rsidRPr="00554785">
        <w:rPr>
          <w:sz w:val="24"/>
          <w:szCs w:val="24"/>
        </w:rPr>
        <w:t>Эхография</w:t>
      </w:r>
      <w:proofErr w:type="spellEnd"/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Динамометрия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Компьютерные</w:t>
      </w:r>
    </w:p>
    <w:p w:rsidR="005C1C38" w:rsidRPr="00554785" w:rsidRDefault="005C1C38" w:rsidP="005C1C38">
      <w:p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</w:t>
      </w:r>
    </w:p>
    <w:p w:rsidR="005C1C38" w:rsidRPr="00554785" w:rsidRDefault="005C1C38" w:rsidP="005C1C38">
      <w:pPr>
        <w:numPr>
          <w:ilvl w:val="1"/>
          <w:numId w:val="24"/>
        </w:num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Общетеоретические и биологические основы морфофункциональной адаптации </w:t>
      </w:r>
    </w:p>
    <w:p w:rsidR="005C1C38" w:rsidRPr="00554785" w:rsidRDefault="005C1C38" w:rsidP="005C1C38">
      <w:pPr>
        <w:tabs>
          <w:tab w:val="left" w:pos="7970"/>
        </w:tabs>
        <w:ind w:left="420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организма спортсмена.</w:t>
      </w:r>
    </w:p>
    <w:p w:rsidR="005C1C38" w:rsidRPr="00554785" w:rsidRDefault="005C1C38" w:rsidP="005C1C38">
      <w:pPr>
        <w:tabs>
          <w:tab w:val="left" w:pos="7970"/>
        </w:tabs>
        <w:ind w:left="42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tabs>
                <w:tab w:val="left" w:pos="7970"/>
              </w:tabs>
              <w:rPr>
                <w:b/>
                <w:sz w:val="24"/>
                <w:szCs w:val="24"/>
              </w:rPr>
            </w:pPr>
            <w:r w:rsidRPr="00554785">
              <w:rPr>
                <w:b/>
                <w:sz w:val="24"/>
                <w:szCs w:val="24"/>
              </w:rPr>
              <w:t>Общая спортивная морфология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tabs>
                <w:tab w:val="left" w:pos="7970"/>
              </w:tabs>
              <w:rPr>
                <w:b/>
                <w:sz w:val="24"/>
                <w:szCs w:val="24"/>
              </w:rPr>
            </w:pPr>
            <w:r w:rsidRPr="00554785">
              <w:rPr>
                <w:b/>
                <w:sz w:val="24"/>
                <w:szCs w:val="24"/>
              </w:rPr>
              <w:t>Частная спортивная морфология</w:t>
            </w:r>
          </w:p>
        </w:tc>
      </w:tr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tabs>
                <w:tab w:val="left" w:pos="7970"/>
              </w:tabs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гомеостаз, 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компенсаторные реакции, 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приспособительные реакции, 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защитные реакции, 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гипертрофия,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b/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регенерация</w:t>
            </w:r>
            <w:proofErr w:type="gramStart"/>
            <w:r w:rsidRPr="00554785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tabs>
                <w:tab w:val="left" w:pos="7970"/>
              </w:tabs>
              <w:ind w:left="420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особенности </w:t>
            </w:r>
            <w:proofErr w:type="gramStart"/>
            <w:r w:rsidRPr="00554785">
              <w:rPr>
                <w:sz w:val="24"/>
                <w:szCs w:val="24"/>
              </w:rPr>
              <w:t>строения морфологических структур органов тела спортсменов различных специализаций</w:t>
            </w:r>
            <w:proofErr w:type="gramEnd"/>
            <w:r w:rsidRPr="00554785">
              <w:rPr>
                <w:sz w:val="24"/>
                <w:szCs w:val="24"/>
              </w:rPr>
              <w:t xml:space="preserve"> на этапах спортивного онтогенеза. </w:t>
            </w:r>
          </w:p>
          <w:p w:rsidR="005C1C38" w:rsidRPr="00554785" w:rsidRDefault="005C1C38" w:rsidP="004B07C9">
            <w:pPr>
              <w:tabs>
                <w:tab w:val="left" w:pos="7970"/>
              </w:tabs>
              <w:ind w:left="420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Детский контингент от рождения до </w:t>
            </w:r>
            <w:proofErr w:type="spellStart"/>
            <w:r w:rsidRPr="00554785">
              <w:rPr>
                <w:sz w:val="24"/>
                <w:szCs w:val="24"/>
              </w:rPr>
              <w:t>матурантного</w:t>
            </w:r>
            <w:proofErr w:type="spellEnd"/>
            <w:r w:rsidRPr="00554785">
              <w:rPr>
                <w:sz w:val="24"/>
                <w:szCs w:val="24"/>
              </w:rPr>
              <w:t xml:space="preserve"> возраста (от 3-х до 20 лет) и лица среднего возраста.</w:t>
            </w:r>
          </w:p>
          <w:p w:rsidR="005C1C38" w:rsidRPr="00554785" w:rsidRDefault="005C1C38" w:rsidP="004B07C9">
            <w:pPr>
              <w:tabs>
                <w:tab w:val="left" w:pos="7970"/>
              </w:tabs>
              <w:rPr>
                <w:b/>
                <w:sz w:val="24"/>
                <w:szCs w:val="24"/>
              </w:rPr>
            </w:pPr>
          </w:p>
        </w:tc>
      </w:tr>
    </w:tbl>
    <w:p w:rsidR="005C1C38" w:rsidRPr="00554785" w:rsidRDefault="005C1C38" w:rsidP="005C1C38">
      <w:pPr>
        <w:tabs>
          <w:tab w:val="left" w:pos="7970"/>
        </w:tabs>
        <w:ind w:left="420"/>
        <w:rPr>
          <w:b/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  <w:r w:rsidRPr="00554785">
        <w:rPr>
          <w:sz w:val="24"/>
          <w:szCs w:val="24"/>
        </w:rPr>
        <w:t>Такие процессы как гомеостаз, компенсаторные, приспособительные и защитные реакции, гипертрофия и регенерация обеспечивают нормальный рост, развитие и адаптацию организма - изучает общая спортивная морфология.</w:t>
      </w:r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  <w:r w:rsidRPr="00554785">
        <w:rPr>
          <w:sz w:val="24"/>
          <w:szCs w:val="24"/>
        </w:rPr>
        <w:t xml:space="preserve">Частная спортивная морфология изучает особенности строения </w:t>
      </w:r>
      <w:proofErr w:type="gramStart"/>
      <w:r w:rsidRPr="00554785">
        <w:rPr>
          <w:sz w:val="24"/>
          <w:szCs w:val="24"/>
        </w:rPr>
        <w:t>морфологических</w:t>
      </w:r>
      <w:proofErr w:type="gramEnd"/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  <w:r w:rsidRPr="00554785">
        <w:rPr>
          <w:sz w:val="24"/>
          <w:szCs w:val="24"/>
        </w:rPr>
        <w:t xml:space="preserve">структур органов тела спортсменов различных специализаций на этапах спортивного онтогенеза. </w:t>
      </w:r>
      <w:proofErr w:type="spellStart"/>
      <w:r w:rsidRPr="00554785">
        <w:rPr>
          <w:sz w:val="24"/>
          <w:szCs w:val="24"/>
        </w:rPr>
        <w:t>Оъект</w:t>
      </w:r>
      <w:proofErr w:type="spellEnd"/>
      <w:r w:rsidRPr="00554785">
        <w:rPr>
          <w:sz w:val="24"/>
          <w:szCs w:val="24"/>
        </w:rPr>
        <w:t xml:space="preserve"> исследования – детский контингент от рождения до </w:t>
      </w:r>
      <w:proofErr w:type="spellStart"/>
      <w:r w:rsidRPr="00554785">
        <w:rPr>
          <w:sz w:val="24"/>
          <w:szCs w:val="24"/>
        </w:rPr>
        <w:t>матурантного</w:t>
      </w:r>
      <w:proofErr w:type="spellEnd"/>
      <w:r w:rsidRPr="00554785">
        <w:rPr>
          <w:sz w:val="24"/>
          <w:szCs w:val="24"/>
        </w:rPr>
        <w:t xml:space="preserve"> возраста (от 3-х до 20 лет) и лица среднего возраста.</w:t>
      </w:r>
    </w:p>
    <w:p w:rsidR="005C1C38" w:rsidRPr="00554785" w:rsidRDefault="005C1C38" w:rsidP="005C1C38">
      <w:pPr>
        <w:tabs>
          <w:tab w:val="left" w:pos="7970"/>
        </w:tabs>
        <w:ind w:left="420"/>
        <w:rPr>
          <w:sz w:val="24"/>
          <w:szCs w:val="24"/>
        </w:rPr>
      </w:pPr>
    </w:p>
    <w:p w:rsidR="005C1C38" w:rsidRPr="00554785" w:rsidRDefault="005C1C38" w:rsidP="005C1C38">
      <w:pPr>
        <w:numPr>
          <w:ilvl w:val="1"/>
          <w:numId w:val="24"/>
        </w:numPr>
        <w:tabs>
          <w:tab w:val="left" w:pos="797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Морфологические проявления компенсаторно – приспособительных процессов.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Гипертрофия. Атрофия. Дистрофия. Регенерация.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b/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>Гомеостаз – процесс, создающий устойчивое состояние целого организма к меняющимся условиям внешней среды. Он определяется удержанием комплекса жизненно – важных показателей обмена веществ, энергии и информации в данный момент времени. При регулярных тренировочных нагрузках процесс адаптации не может быть долго постоянным, необходимы «сбивающие» факторы, которые заставляют организм приспосабливаться к новым (рациональным для вида спорта и квалификации спортсмена) условиям тренировки.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b/>
          <w:sz w:val="24"/>
          <w:szCs w:val="24"/>
        </w:rPr>
      </w:pPr>
      <w:r w:rsidRPr="00554785">
        <w:rPr>
          <w:sz w:val="24"/>
          <w:szCs w:val="24"/>
        </w:rPr>
        <w:t>Адаптация – 4 уровня:</w:t>
      </w:r>
    </w:p>
    <w:p w:rsidR="005C1C38" w:rsidRPr="00554785" w:rsidRDefault="005C1C38" w:rsidP="005C1C38">
      <w:pPr>
        <w:numPr>
          <w:ilvl w:val="0"/>
          <w:numId w:val="25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Удовлетворительная адаптация, достаточные функциональные возможности     </w:t>
      </w:r>
    </w:p>
    <w:p w:rsidR="005C1C38" w:rsidRPr="00554785" w:rsidRDefault="005C1C38" w:rsidP="005C1C38">
      <w:pPr>
        <w:tabs>
          <w:tab w:val="left" w:pos="7970"/>
        </w:tabs>
        <w:ind w:left="720"/>
        <w:rPr>
          <w:sz w:val="24"/>
          <w:szCs w:val="24"/>
        </w:rPr>
      </w:pPr>
      <w:r w:rsidRPr="00554785">
        <w:rPr>
          <w:sz w:val="24"/>
          <w:szCs w:val="24"/>
        </w:rPr>
        <w:t>Человека.</w:t>
      </w:r>
    </w:p>
    <w:p w:rsidR="005C1C38" w:rsidRPr="00554785" w:rsidRDefault="005C1C38" w:rsidP="005C1C38">
      <w:pPr>
        <w:numPr>
          <w:ilvl w:val="0"/>
          <w:numId w:val="25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Состояние функционального напряжения.</w:t>
      </w:r>
    </w:p>
    <w:p w:rsidR="005C1C38" w:rsidRPr="00554785" w:rsidRDefault="005C1C38" w:rsidP="005C1C38">
      <w:pPr>
        <w:numPr>
          <w:ilvl w:val="0"/>
          <w:numId w:val="25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неудовлетворительная адаптация, функциональные возможности организма снижены</w:t>
      </w:r>
    </w:p>
    <w:p w:rsidR="005C1C38" w:rsidRPr="00554785" w:rsidRDefault="005C1C38" w:rsidP="005C1C38">
      <w:pPr>
        <w:numPr>
          <w:ilvl w:val="0"/>
          <w:numId w:val="25"/>
        </w:numPr>
        <w:tabs>
          <w:tab w:val="left" w:pos="7970"/>
        </w:tabs>
        <w:rPr>
          <w:sz w:val="24"/>
          <w:szCs w:val="24"/>
        </w:rPr>
      </w:pPr>
      <w:r w:rsidRPr="00554785">
        <w:rPr>
          <w:sz w:val="24"/>
          <w:szCs w:val="24"/>
        </w:rPr>
        <w:t>Значительное снижение функциональных возможностей организма, истощение функциональных резервов, срыв адаптации.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>Процессы, связанные с тренировкой, существенно варьируют в зависимости от её содержания: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 xml:space="preserve"> Адаптация скелетных мышц – метаболические изменения и/или увеличение площади поперечного сечения;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 xml:space="preserve">Дыхания – увеличение ЖЁЛ, ДО, </w:t>
      </w:r>
      <w:proofErr w:type="spellStart"/>
      <w:r w:rsidRPr="00554785">
        <w:rPr>
          <w:sz w:val="24"/>
          <w:szCs w:val="24"/>
        </w:rPr>
        <w:t>РОВд</w:t>
      </w:r>
      <w:proofErr w:type="spellEnd"/>
      <w:r w:rsidRPr="00554785">
        <w:rPr>
          <w:sz w:val="24"/>
          <w:szCs w:val="24"/>
        </w:rPr>
        <w:t xml:space="preserve">, </w:t>
      </w:r>
      <w:proofErr w:type="spellStart"/>
      <w:r w:rsidRPr="00554785">
        <w:rPr>
          <w:sz w:val="24"/>
          <w:szCs w:val="24"/>
        </w:rPr>
        <w:t>РОвыд</w:t>
      </w:r>
      <w:proofErr w:type="spellEnd"/>
      <w:r w:rsidRPr="00554785">
        <w:rPr>
          <w:sz w:val="24"/>
          <w:szCs w:val="24"/>
        </w:rPr>
        <w:t>;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>Кровообращения – УОК, ЧСС и другие;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>Нервной системы – внутри и межмышечная координация передачи сенсорной информации.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sz w:val="24"/>
          <w:szCs w:val="24"/>
        </w:rPr>
        <w:t>Эти процессы существенны для поддержания высокой работоспособности.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Адаптируемость</w:t>
      </w:r>
      <w:proofErr w:type="spellEnd"/>
      <w:r w:rsidRPr="00554785">
        <w:rPr>
          <w:b/>
          <w:sz w:val="24"/>
          <w:szCs w:val="24"/>
        </w:rPr>
        <w:t xml:space="preserve"> –</w:t>
      </w:r>
      <w:r w:rsidRPr="00554785">
        <w:rPr>
          <w:sz w:val="24"/>
          <w:szCs w:val="24"/>
        </w:rPr>
        <w:t xml:space="preserve"> определяется пластичностью нервной системы, особенностью гормональной регуляции, ферментных систем и гипоксической устойчивостью организма.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>Регенерация –</w:t>
      </w:r>
      <w:r w:rsidRPr="00554785">
        <w:rPr>
          <w:sz w:val="24"/>
          <w:szCs w:val="24"/>
        </w:rPr>
        <w:t xml:space="preserve"> (возрождение, восстановление) – обновление структур организма в процессе жизнедеятельности и восстановление структур, которые были утрачены в результате патологических процессов. Различают 2 вида регенерации:</w:t>
      </w:r>
    </w:p>
    <w:p w:rsidR="005C1C38" w:rsidRPr="00554785" w:rsidRDefault="005C1C38" w:rsidP="005C1C38">
      <w:pPr>
        <w:numPr>
          <w:ilvl w:val="0"/>
          <w:numId w:val="26"/>
        </w:numPr>
        <w:tabs>
          <w:tab w:val="left" w:pos="7970"/>
        </w:tabs>
        <w:rPr>
          <w:sz w:val="24"/>
          <w:szCs w:val="24"/>
        </w:rPr>
      </w:pPr>
      <w:proofErr w:type="gramStart"/>
      <w:r w:rsidRPr="00554785">
        <w:rPr>
          <w:b/>
          <w:sz w:val="24"/>
          <w:szCs w:val="24"/>
        </w:rPr>
        <w:t>Физиологическая</w:t>
      </w:r>
      <w:proofErr w:type="gramEnd"/>
      <w:r w:rsidRPr="00554785">
        <w:rPr>
          <w:sz w:val="24"/>
          <w:szCs w:val="24"/>
        </w:rPr>
        <w:t xml:space="preserve"> – восстановление структур, отмирающих в процессе нормальной жизнедеятельности;</w:t>
      </w:r>
    </w:p>
    <w:p w:rsidR="005C1C38" w:rsidRPr="00554785" w:rsidRDefault="005C1C38" w:rsidP="005C1C38">
      <w:pPr>
        <w:numPr>
          <w:ilvl w:val="0"/>
          <w:numId w:val="26"/>
        </w:numPr>
        <w:tabs>
          <w:tab w:val="left" w:pos="7970"/>
        </w:tabs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Репаративная</w:t>
      </w:r>
      <w:proofErr w:type="spellEnd"/>
      <w:r w:rsidRPr="00554785">
        <w:rPr>
          <w:sz w:val="24"/>
          <w:szCs w:val="24"/>
        </w:rPr>
        <w:t xml:space="preserve"> – восстановление после повреждений. Регенерация обеспечивает широкий диапазон приспособительных реакций организма, являясь структурной основой жизнедеятельности организма в норме и патологии.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Гипертрофия – </w:t>
      </w:r>
      <w:r w:rsidRPr="00554785">
        <w:rPr>
          <w:sz w:val="24"/>
          <w:szCs w:val="24"/>
        </w:rPr>
        <w:t>изменение физиологических показателей, сопровождающееся повышением выносливости и характеризующее повышение функциональной активности дыхательной, сердечно – сосудистой и двигательных систем. (Гипертрофия миокарда, мышц тела, жизненной ёмкости легких).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>Гипотрофия –</w:t>
      </w:r>
      <w:r w:rsidRPr="00554785">
        <w:rPr>
          <w:sz w:val="24"/>
          <w:szCs w:val="24"/>
        </w:rPr>
        <w:t xml:space="preserve"> истощение, проявление хронической недостаточности питания.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Дистрофия – </w:t>
      </w:r>
      <w:r w:rsidRPr="00554785">
        <w:rPr>
          <w:sz w:val="24"/>
          <w:szCs w:val="24"/>
        </w:rPr>
        <w:t xml:space="preserve"> значительное расстройство трофики, приводящее к патологии.</w:t>
      </w: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7970"/>
        </w:tabs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lastRenderedPageBreak/>
        <w:t>Атрофия –</w:t>
      </w:r>
      <w:r w:rsidRPr="00554785">
        <w:rPr>
          <w:sz w:val="24"/>
          <w:szCs w:val="24"/>
        </w:rPr>
        <w:t xml:space="preserve"> уменьшение в объёме и размерах органов и тканей вследствие гибели клеточных и тканевых </w:t>
      </w:r>
      <w:proofErr w:type="gramStart"/>
      <w:r w:rsidRPr="00554785">
        <w:rPr>
          <w:sz w:val="24"/>
          <w:szCs w:val="24"/>
        </w:rPr>
        <w:t>элементов</w:t>
      </w:r>
      <w:proofErr w:type="gramEnd"/>
      <w:r w:rsidRPr="00554785">
        <w:rPr>
          <w:sz w:val="24"/>
          <w:szCs w:val="24"/>
        </w:rPr>
        <w:t xml:space="preserve"> при каком – либо патологическом процессе, когда нарушается питание тканей, и/или на длительное время снижается их функциональная активность. </w:t>
      </w:r>
    </w:p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Лекция 2</w:t>
      </w:r>
    </w:p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Структурные изменения в костной системе спортсменов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Цель</w:t>
      </w:r>
      <w:r w:rsidRPr="00554785">
        <w:rPr>
          <w:sz w:val="24"/>
          <w:szCs w:val="24"/>
        </w:rPr>
        <w:t>: Сформировать представление о закономерностях структурной перестройки скелета у спортсменов различной специализации при систематических занятиях спортом.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Задачи: </w:t>
      </w:r>
    </w:p>
    <w:p w:rsidR="005C1C38" w:rsidRPr="00554785" w:rsidRDefault="005C1C38" w:rsidP="005C1C38">
      <w:pPr>
        <w:numPr>
          <w:ilvl w:val="0"/>
          <w:numId w:val="31"/>
        </w:numPr>
        <w:rPr>
          <w:sz w:val="24"/>
          <w:szCs w:val="24"/>
        </w:rPr>
      </w:pPr>
      <w:r w:rsidRPr="00554785">
        <w:rPr>
          <w:sz w:val="24"/>
          <w:szCs w:val="24"/>
        </w:rPr>
        <w:t>Закономерности общей и локальной морфологической    перестройки скелета.</w:t>
      </w:r>
    </w:p>
    <w:p w:rsidR="005C1C38" w:rsidRPr="00554785" w:rsidRDefault="005C1C38" w:rsidP="005C1C38">
      <w:pPr>
        <w:numPr>
          <w:ilvl w:val="0"/>
          <w:numId w:val="31"/>
        </w:numPr>
        <w:rPr>
          <w:sz w:val="24"/>
          <w:szCs w:val="24"/>
        </w:rPr>
      </w:pPr>
      <w:r w:rsidRPr="00554785">
        <w:rPr>
          <w:sz w:val="24"/>
          <w:szCs w:val="24"/>
        </w:rPr>
        <w:t>Влияние статических и динамических нагрузок на рост костей в длину и ширину, форму и размеры.</w:t>
      </w:r>
    </w:p>
    <w:p w:rsidR="005C1C38" w:rsidRPr="00554785" w:rsidRDefault="005C1C38" w:rsidP="005C1C38">
      <w:pPr>
        <w:numPr>
          <w:ilvl w:val="0"/>
          <w:numId w:val="31"/>
        </w:numPr>
        <w:rPr>
          <w:sz w:val="24"/>
          <w:szCs w:val="24"/>
        </w:rPr>
      </w:pPr>
      <w:r w:rsidRPr="00554785">
        <w:rPr>
          <w:sz w:val="24"/>
          <w:szCs w:val="24"/>
        </w:rPr>
        <w:t>Изменение внутреннего строения и химического состава костной ткани. Локальные (местные) изменения костей у спортсменов в зависимости от специализации.</w:t>
      </w:r>
    </w:p>
    <w:p w:rsidR="005C1C38" w:rsidRPr="00554785" w:rsidRDefault="005C1C38" w:rsidP="005C1C38">
      <w:pPr>
        <w:numPr>
          <w:ilvl w:val="0"/>
          <w:numId w:val="31"/>
        </w:numPr>
        <w:rPr>
          <w:sz w:val="24"/>
          <w:szCs w:val="24"/>
        </w:rPr>
      </w:pPr>
      <w:r w:rsidRPr="00554785">
        <w:rPr>
          <w:sz w:val="24"/>
          <w:szCs w:val="24"/>
        </w:rPr>
        <w:t>Роль физических упражнений в профилактике старения костей скелета.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</w:p>
    <w:p w:rsidR="005C1C38" w:rsidRPr="00554785" w:rsidRDefault="005C1C38" w:rsidP="005C1C38">
      <w:pPr>
        <w:ind w:left="360"/>
        <w:rPr>
          <w:b/>
          <w:sz w:val="24"/>
          <w:szCs w:val="24"/>
        </w:rPr>
      </w:pPr>
      <w:r w:rsidRPr="00554785">
        <w:rPr>
          <w:sz w:val="24"/>
          <w:szCs w:val="24"/>
        </w:rPr>
        <w:t xml:space="preserve">Известно, что для занятий некоторыми видами спорта существуют требования определенных соотношений между звеньями тела. Это такие виды спорта, например, как: </w:t>
      </w:r>
      <w:r w:rsidRPr="00554785">
        <w:rPr>
          <w:b/>
          <w:sz w:val="24"/>
          <w:szCs w:val="24"/>
        </w:rPr>
        <w:t>тяжелая</w:t>
      </w:r>
      <w:r w:rsidRPr="00554785">
        <w:rPr>
          <w:sz w:val="24"/>
          <w:szCs w:val="24"/>
        </w:rPr>
        <w:t xml:space="preserve"> </w:t>
      </w:r>
      <w:r w:rsidRPr="00554785">
        <w:rPr>
          <w:b/>
          <w:sz w:val="24"/>
          <w:szCs w:val="24"/>
        </w:rPr>
        <w:t>атлетика</w:t>
      </w:r>
      <w:r w:rsidRPr="00554785">
        <w:rPr>
          <w:sz w:val="24"/>
          <w:szCs w:val="24"/>
        </w:rPr>
        <w:t xml:space="preserve">, </w:t>
      </w:r>
      <w:r w:rsidRPr="00554785">
        <w:rPr>
          <w:b/>
          <w:sz w:val="24"/>
          <w:szCs w:val="24"/>
        </w:rPr>
        <w:t>борьба</w:t>
      </w:r>
      <w:r w:rsidRPr="00554785">
        <w:rPr>
          <w:sz w:val="24"/>
          <w:szCs w:val="24"/>
        </w:rPr>
        <w:t xml:space="preserve">, </w:t>
      </w:r>
      <w:r w:rsidRPr="00554785">
        <w:rPr>
          <w:b/>
          <w:sz w:val="24"/>
          <w:szCs w:val="24"/>
        </w:rPr>
        <w:t>метания диска.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</w:p>
    <w:p w:rsidR="005C1C38" w:rsidRPr="00554785" w:rsidRDefault="005C1C38" w:rsidP="005C1C38">
      <w:pPr>
        <w:ind w:left="360"/>
        <w:rPr>
          <w:sz w:val="24"/>
          <w:szCs w:val="24"/>
        </w:rPr>
      </w:pPr>
      <w:r w:rsidRPr="00554785">
        <w:rPr>
          <w:sz w:val="24"/>
          <w:szCs w:val="24"/>
        </w:rPr>
        <w:t xml:space="preserve">Для специализации спортсменов используется метод </w:t>
      </w:r>
      <w:proofErr w:type="spellStart"/>
      <w:r w:rsidRPr="00554785">
        <w:rPr>
          <w:b/>
          <w:sz w:val="24"/>
          <w:szCs w:val="24"/>
        </w:rPr>
        <w:t>соматодиагностики</w:t>
      </w:r>
      <w:proofErr w:type="spellEnd"/>
      <w:r w:rsidRPr="00554785">
        <w:rPr>
          <w:sz w:val="24"/>
          <w:szCs w:val="24"/>
        </w:rPr>
        <w:t xml:space="preserve">, учитывающий пропорции тела и выраженность костной системы, поскольку эти характеристики  находятся под жестким </w:t>
      </w:r>
      <w:r w:rsidRPr="00554785">
        <w:rPr>
          <w:b/>
          <w:sz w:val="24"/>
          <w:szCs w:val="24"/>
        </w:rPr>
        <w:t>генетическим контролем</w:t>
      </w:r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</w:p>
    <w:p w:rsidR="005C1C38" w:rsidRPr="00554785" w:rsidRDefault="005C1C38" w:rsidP="005C1C38">
      <w:pPr>
        <w:numPr>
          <w:ilvl w:val="1"/>
          <w:numId w:val="32"/>
        </w:num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Закономерности общей и локальной морфологической перестройки скелета.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>Фенотипические</w:t>
      </w:r>
      <w:r w:rsidRPr="00554785">
        <w:rPr>
          <w:sz w:val="24"/>
          <w:szCs w:val="24"/>
        </w:rPr>
        <w:t xml:space="preserve"> (внешние) воздействия оказывают воздействия и способствуют перестройке внутренней архитектоники – изменению направления и соотношения костных балок – перекладины и балки, не испытывающие нагрузок, рассасываются, а по линии наибольших нагрузок строятся новые. При правильно дозированных нагрузках изменения в скелете обычно бывают благоприятными.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  <w:r w:rsidRPr="00554785">
        <w:rPr>
          <w:b/>
          <w:sz w:val="24"/>
          <w:szCs w:val="24"/>
        </w:rPr>
        <w:t>Патологические</w:t>
      </w:r>
      <w:r w:rsidRPr="00554785">
        <w:rPr>
          <w:sz w:val="24"/>
          <w:szCs w:val="24"/>
        </w:rPr>
        <w:t xml:space="preserve"> изменения возникают при больших нагрузках  и широком размахе движения в период формирования ядер окостенения. Активные занятия спортом в этот период часто приводят к подвывихам  и длительной болезни суставов по типу </w:t>
      </w:r>
      <w:proofErr w:type="spellStart"/>
      <w:r w:rsidRPr="00554785">
        <w:rPr>
          <w:sz w:val="24"/>
          <w:szCs w:val="24"/>
        </w:rPr>
        <w:t>эпизионизма</w:t>
      </w:r>
      <w:proofErr w:type="spellEnd"/>
      <w:r w:rsidRPr="00554785">
        <w:rPr>
          <w:sz w:val="24"/>
          <w:szCs w:val="24"/>
        </w:rPr>
        <w:t xml:space="preserve"> (борьба, метания, гимнастика, тяжелая атлетика).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</w:p>
    <w:p w:rsidR="005C1C38" w:rsidRPr="00554785" w:rsidRDefault="005C1C38" w:rsidP="005C1C38">
      <w:pPr>
        <w:ind w:left="360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2.1. Влияние статических и динамических нагрузок на рост костей в длину и ширину, форму и размеры.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  <w:r w:rsidRPr="00554785">
        <w:rPr>
          <w:sz w:val="24"/>
          <w:szCs w:val="24"/>
        </w:rPr>
        <w:t xml:space="preserve">Методами рентгенографии и </w:t>
      </w:r>
      <w:proofErr w:type="spellStart"/>
      <w:r w:rsidRPr="00554785">
        <w:rPr>
          <w:sz w:val="24"/>
          <w:szCs w:val="24"/>
        </w:rPr>
        <w:t>рентгенофотометрии</w:t>
      </w:r>
      <w:proofErr w:type="spellEnd"/>
      <w:r w:rsidRPr="00554785">
        <w:rPr>
          <w:sz w:val="24"/>
          <w:szCs w:val="24"/>
        </w:rPr>
        <w:t xml:space="preserve"> получены данные, характеризующие морфологические изменения костей скелета при динамических, статических и статодинамических (ударных) нагрузках. Они свидетельствует о неодинаковом влиянии конкретного вида спорта на плотность костей.</w:t>
      </w:r>
    </w:p>
    <w:p w:rsidR="005C1C38" w:rsidRPr="00554785" w:rsidRDefault="005C1C38" w:rsidP="005C1C38">
      <w:pPr>
        <w:ind w:left="360"/>
        <w:jc w:val="right"/>
        <w:rPr>
          <w:sz w:val="24"/>
          <w:szCs w:val="24"/>
        </w:rPr>
      </w:pPr>
      <w:r w:rsidRPr="00554785">
        <w:rPr>
          <w:sz w:val="24"/>
          <w:szCs w:val="24"/>
        </w:rPr>
        <w:t xml:space="preserve">Таблица 1. </w:t>
      </w:r>
    </w:p>
    <w:p w:rsidR="005C1C38" w:rsidRPr="00554785" w:rsidRDefault="005C1C38" w:rsidP="005C1C38">
      <w:pPr>
        <w:ind w:left="360"/>
        <w:jc w:val="right"/>
        <w:rPr>
          <w:sz w:val="24"/>
          <w:szCs w:val="24"/>
        </w:rPr>
      </w:pPr>
    </w:p>
    <w:p w:rsidR="005C1C38" w:rsidRPr="00554785" w:rsidRDefault="005C1C38" w:rsidP="005C1C38">
      <w:pPr>
        <w:jc w:val="right"/>
        <w:rPr>
          <w:b/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Средняя </w:t>
      </w:r>
      <w:r w:rsidRPr="00554785">
        <w:rPr>
          <w:b/>
          <w:sz w:val="24"/>
          <w:szCs w:val="24"/>
        </w:rPr>
        <w:t>плотность</w:t>
      </w:r>
      <w:r w:rsidRPr="00554785">
        <w:rPr>
          <w:sz w:val="24"/>
          <w:szCs w:val="24"/>
        </w:rPr>
        <w:t xml:space="preserve"> костей запястья у спортсменов </w:t>
      </w:r>
      <w:r w:rsidRPr="00554785">
        <w:rPr>
          <w:sz w:val="24"/>
          <w:szCs w:val="24"/>
          <w:lang w:val="en-US"/>
        </w:rPr>
        <w:t>I</w:t>
      </w:r>
      <w:r w:rsidRPr="00554785">
        <w:rPr>
          <w:sz w:val="24"/>
          <w:szCs w:val="24"/>
        </w:rPr>
        <w:t xml:space="preserve"> разряда – КМС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(7 – 9) лет спортивного стажа) в порядке возрастания (</w:t>
      </w:r>
      <w:proofErr w:type="gramStart"/>
      <w:r w:rsidRPr="00554785">
        <w:rPr>
          <w:sz w:val="24"/>
          <w:szCs w:val="24"/>
        </w:rPr>
        <w:t>в</w:t>
      </w:r>
      <w:proofErr w:type="gramEnd"/>
      <w:r w:rsidRPr="00554785">
        <w:rPr>
          <w:sz w:val="24"/>
          <w:szCs w:val="24"/>
        </w:rPr>
        <w:t xml:space="preserve"> %).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>Нагрузки статодинамического характера (хоккеисты, фехтовальщики, борцы, лыжники) приводят к большим изменениям плотности костей, чем нагрузки статического и динамического характера.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При анализе изменений в костной ткани необходим обязательный учет характера рабочих нагрузок, пола, спортивного стажа, региона проживания.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Под влиянием усиленной нагрузки на кость перекладины губчатого вещества становятся </w:t>
      </w:r>
      <w:r w:rsidRPr="00554785">
        <w:rPr>
          <w:b/>
          <w:sz w:val="24"/>
          <w:szCs w:val="24"/>
        </w:rPr>
        <w:t>толще</w:t>
      </w:r>
      <w:r w:rsidRPr="00554785">
        <w:rPr>
          <w:sz w:val="24"/>
          <w:szCs w:val="24"/>
        </w:rPr>
        <w:t>, крупнее, ячейки между ними больше  (в старческом возрасте ячейки тоже увеличиваются, но перекладины становятся больше).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Губчатое вещество крупноячеистое </w:t>
      </w:r>
      <w:r w:rsidRPr="00554785">
        <w:rPr>
          <w:sz w:val="24"/>
          <w:szCs w:val="24"/>
        </w:rPr>
        <w:t>в зависимости от специализации в следующих костях:</w:t>
      </w:r>
      <w:r w:rsidRPr="00554785">
        <w:rPr>
          <w:b/>
          <w:sz w:val="24"/>
          <w:szCs w:val="24"/>
        </w:rPr>
        <w:t xml:space="preserve">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- футболисты и тяжелоатлеты – в костях предплюсны;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гимнасты и акробаты – в костях запястья;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Губчатое вещество</w:t>
      </w:r>
      <w:r w:rsidRPr="00554785">
        <w:rPr>
          <w:sz w:val="24"/>
          <w:szCs w:val="24"/>
        </w:rPr>
        <w:t xml:space="preserve"> </w:t>
      </w:r>
      <w:r w:rsidRPr="00554785">
        <w:rPr>
          <w:b/>
          <w:sz w:val="24"/>
          <w:szCs w:val="24"/>
        </w:rPr>
        <w:t>мелкоячеистое</w:t>
      </w:r>
      <w:r w:rsidRPr="00554785">
        <w:rPr>
          <w:sz w:val="24"/>
          <w:szCs w:val="24"/>
        </w:rPr>
        <w:t xml:space="preserve"> у не </w:t>
      </w:r>
      <w:proofErr w:type="gramStart"/>
      <w:r w:rsidRPr="00554785">
        <w:rPr>
          <w:sz w:val="24"/>
          <w:szCs w:val="24"/>
        </w:rPr>
        <w:t>занимающихся</w:t>
      </w:r>
      <w:proofErr w:type="gramEnd"/>
      <w:r w:rsidRPr="00554785">
        <w:rPr>
          <w:sz w:val="24"/>
          <w:szCs w:val="24"/>
        </w:rPr>
        <w:t xml:space="preserve"> спортом.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Внешняя форма костей</w:t>
      </w:r>
      <w:r w:rsidRPr="00554785">
        <w:rPr>
          <w:sz w:val="24"/>
          <w:szCs w:val="24"/>
        </w:rPr>
        <w:t xml:space="preserve"> – </w:t>
      </w:r>
      <w:r w:rsidRPr="00554785">
        <w:rPr>
          <w:b/>
          <w:sz w:val="24"/>
          <w:szCs w:val="24"/>
        </w:rPr>
        <w:t>массивные, толстые</w:t>
      </w:r>
      <w:r w:rsidRPr="00554785">
        <w:rPr>
          <w:sz w:val="24"/>
          <w:szCs w:val="24"/>
        </w:rPr>
        <w:t xml:space="preserve"> (за счет увеличения костной массы); выступы, гребни, шероховатости резко выражены в разной степени в зависимости от вида спорта: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тяжелоатлеты&gt;  гимнасты&gt;  пловцы.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Изменение скелета под влиянием  нагрузок более выражено при воздействии: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статических &gt;динамических.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3.1. Изменение внутреннего строения кости и её химического 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      состава.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Внутренняя перестройка скелета происходит на протяжении всего тренировочного процесса. Наиболее выраженные морфологические особенности костей наблюдаются в первые два года занятий, и особенно отчетливо проявляются уже через год систематических занятий. При прекращении активной спортивной деятельности приспособительные изменения костей остаются продолжительное время.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Химический состав - </w:t>
      </w:r>
      <w:r w:rsidRPr="00554785">
        <w:rPr>
          <w:sz w:val="24"/>
          <w:szCs w:val="24"/>
        </w:rPr>
        <w:t xml:space="preserve"> отличается большим содержанием солей кальция в костях несущих: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-большую нагрузку&gt;меньшую нагрузку;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Внутреннее строение – компактное вещество: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толще в костях, несущих наибольшую нагрузку;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равномерно утолщается по всей длине кости;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-ассиметрично, чаще в местах фиксации мышц;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-симметрично.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Изменения в различных костях более выражены у спортсменов следующих специализаций: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-гимнасты – плечевая кость, кисть;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-теннисисты – правая верхняя конечность, лучевая кость, область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первой и второй пястных костей (в связи с захватом ракетки).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Прочность кости</w:t>
      </w:r>
      <w:r w:rsidRPr="00554785">
        <w:rPr>
          <w:sz w:val="24"/>
          <w:szCs w:val="24"/>
        </w:rPr>
        <w:t xml:space="preserve"> обусловлена усилением </w:t>
      </w:r>
      <w:proofErr w:type="spellStart"/>
      <w:r w:rsidRPr="00554785">
        <w:rPr>
          <w:sz w:val="24"/>
          <w:szCs w:val="24"/>
        </w:rPr>
        <w:t>остеонизации</w:t>
      </w:r>
      <w:proofErr w:type="spellEnd"/>
      <w:r w:rsidRPr="00554785">
        <w:rPr>
          <w:sz w:val="24"/>
          <w:szCs w:val="24"/>
        </w:rPr>
        <w:t xml:space="preserve"> (увеличение остеонов) и зависит от типа нагрузок: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-статические&gt;динамические.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Изменения компактного вещества могут происходить и без его утолщения, без изменения диаметра кости за счет перестройки внутренней её структуры.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Костномозговая полость </w:t>
      </w:r>
      <w:r w:rsidRPr="00554785">
        <w:rPr>
          <w:sz w:val="24"/>
          <w:szCs w:val="24"/>
        </w:rPr>
        <w:t>в связи с утолщением компактного вещества: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-уменьшается;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почти полностью зарастает при больших статических нагрузках;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-становится больше ширины компактного вещества у не </w:t>
      </w:r>
      <w:proofErr w:type="gramStart"/>
      <w:r w:rsidRPr="00554785">
        <w:rPr>
          <w:sz w:val="24"/>
          <w:szCs w:val="24"/>
        </w:rPr>
        <w:t>занимающихся</w:t>
      </w:r>
      <w:proofErr w:type="gramEnd"/>
      <w:r w:rsidRPr="00554785">
        <w:rPr>
          <w:sz w:val="24"/>
          <w:szCs w:val="24"/>
        </w:rPr>
        <w:t xml:space="preserve"> спортом.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Красный костный мозг – </w:t>
      </w:r>
      <w:r w:rsidRPr="00554785">
        <w:rPr>
          <w:sz w:val="24"/>
          <w:szCs w:val="24"/>
        </w:rPr>
        <w:t>увеличивается при систематических занятиях спортом за счет уменьшения количества желтого костного мозга.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Надкостница - </w:t>
      </w:r>
      <w:r w:rsidRPr="00554785">
        <w:rPr>
          <w:sz w:val="24"/>
          <w:szCs w:val="24"/>
        </w:rPr>
        <w:t>под влиянием физических нагрузок изменяется: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>-утолщается и становится более прочной особенно у футболистов и тяжелоатлетов;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-приобретает эластичность;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</w:t>
      </w:r>
      <w:proofErr w:type="spellStart"/>
      <w:r w:rsidRPr="00554785">
        <w:rPr>
          <w:sz w:val="24"/>
          <w:szCs w:val="24"/>
        </w:rPr>
        <w:t>васкуляризируется</w:t>
      </w:r>
      <w:proofErr w:type="spellEnd"/>
      <w:r w:rsidRPr="00554785">
        <w:rPr>
          <w:sz w:val="24"/>
          <w:szCs w:val="24"/>
        </w:rPr>
        <w:t>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-повышается остеогенная функция.</w:t>
      </w:r>
    </w:p>
    <w:p w:rsidR="005C1C38" w:rsidRPr="00554785" w:rsidRDefault="005C1C38" w:rsidP="005C1C38">
      <w:pPr>
        <w:tabs>
          <w:tab w:val="left" w:pos="90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Суставной хрящ приобретает следующие особенности – </w:t>
      </w:r>
    </w:p>
    <w:p w:rsidR="005C1C38" w:rsidRPr="00554785" w:rsidRDefault="005C1C38" w:rsidP="005C1C38">
      <w:pPr>
        <w:tabs>
          <w:tab w:val="left" w:pos="900"/>
        </w:tabs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- </w:t>
      </w:r>
      <w:r w:rsidRPr="00554785">
        <w:rPr>
          <w:sz w:val="24"/>
          <w:szCs w:val="24"/>
        </w:rPr>
        <w:t>может утолщаться</w:t>
      </w:r>
      <w:r w:rsidRPr="00554785">
        <w:rPr>
          <w:b/>
          <w:sz w:val="24"/>
          <w:szCs w:val="24"/>
        </w:rPr>
        <w:t>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-усиливаются его амортизационные свойства;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-уменьшается давление на кость;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-активизируются зоны роста;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sz w:val="24"/>
          <w:szCs w:val="24"/>
        </w:rPr>
        <w:t>-пролиферация хрящевых клеток интенсифицируется.</w:t>
      </w:r>
    </w:p>
    <w:p w:rsidR="005C1C38" w:rsidRPr="00554785" w:rsidRDefault="005C1C38" w:rsidP="005C1C38">
      <w:pPr>
        <w:tabs>
          <w:tab w:val="left" w:pos="900"/>
        </w:tabs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Трубчатые кости </w:t>
      </w:r>
      <w:r w:rsidRPr="00554785">
        <w:rPr>
          <w:sz w:val="24"/>
          <w:szCs w:val="24"/>
        </w:rPr>
        <w:t>– происходит увеличение роста.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Связки - </w:t>
      </w:r>
      <w:r w:rsidRPr="00554785">
        <w:rPr>
          <w:sz w:val="24"/>
          <w:szCs w:val="24"/>
        </w:rPr>
        <w:t>определяют подвижность в соединениях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костей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и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в зависимости от специализации: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-утолщаются, что способствует </w:t>
      </w:r>
      <w:r w:rsidRPr="00554785">
        <w:rPr>
          <w:b/>
          <w:sz w:val="24"/>
          <w:szCs w:val="24"/>
        </w:rPr>
        <w:t>уменьшению подвижности</w:t>
      </w:r>
      <w:r w:rsidRPr="00554785">
        <w:rPr>
          <w:sz w:val="24"/>
          <w:szCs w:val="24"/>
        </w:rPr>
        <w:t xml:space="preserve"> под влиянием статических нагрузок;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</w:t>
      </w:r>
      <w:r w:rsidRPr="00554785">
        <w:rPr>
          <w:b/>
          <w:sz w:val="24"/>
          <w:szCs w:val="24"/>
        </w:rPr>
        <w:t>хорошая подвижность</w:t>
      </w:r>
      <w:r w:rsidRPr="00554785">
        <w:rPr>
          <w:sz w:val="24"/>
          <w:szCs w:val="24"/>
        </w:rPr>
        <w:t xml:space="preserve"> у хоккеистов, несмотря на развитие </w:t>
      </w:r>
      <w:proofErr w:type="gramStart"/>
      <w:r w:rsidRPr="00554785">
        <w:rPr>
          <w:sz w:val="24"/>
          <w:szCs w:val="24"/>
        </w:rPr>
        <w:t>связок</w:t>
      </w:r>
      <w:proofErr w:type="gramEnd"/>
      <w:r w:rsidRPr="00554785">
        <w:rPr>
          <w:sz w:val="24"/>
          <w:szCs w:val="24"/>
        </w:rPr>
        <w:t xml:space="preserve"> и мышц – </w:t>
      </w:r>
      <w:proofErr w:type="spellStart"/>
      <w:r w:rsidRPr="00554785">
        <w:rPr>
          <w:sz w:val="24"/>
          <w:szCs w:val="24"/>
        </w:rPr>
        <w:t>антогонистов</w:t>
      </w:r>
      <w:proofErr w:type="spellEnd"/>
      <w:r w:rsidRPr="00554785">
        <w:rPr>
          <w:sz w:val="24"/>
          <w:szCs w:val="24"/>
        </w:rPr>
        <w:t xml:space="preserve">, способствующих увеличению силы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мышц;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-увеличение подвижности -  </w:t>
      </w:r>
      <w:proofErr w:type="spellStart"/>
      <w:r w:rsidRPr="00554785">
        <w:rPr>
          <w:sz w:val="24"/>
          <w:szCs w:val="24"/>
        </w:rPr>
        <w:t>сгибательно</w:t>
      </w:r>
      <w:proofErr w:type="spellEnd"/>
      <w:r w:rsidRPr="00554785">
        <w:rPr>
          <w:b/>
          <w:sz w:val="24"/>
          <w:szCs w:val="24"/>
        </w:rPr>
        <w:t xml:space="preserve"> – </w:t>
      </w:r>
      <w:r w:rsidRPr="00554785">
        <w:rPr>
          <w:sz w:val="24"/>
          <w:szCs w:val="24"/>
        </w:rPr>
        <w:t>разгибательной  - верхней конечности у лыжников;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</w:t>
      </w:r>
      <w:proofErr w:type="spellStart"/>
      <w:r w:rsidRPr="00554785">
        <w:rPr>
          <w:sz w:val="24"/>
          <w:szCs w:val="24"/>
        </w:rPr>
        <w:t>пронаторно</w:t>
      </w:r>
      <w:proofErr w:type="spellEnd"/>
      <w:r w:rsidRPr="00554785">
        <w:rPr>
          <w:sz w:val="24"/>
          <w:szCs w:val="24"/>
        </w:rPr>
        <w:t xml:space="preserve"> – супинаторной подвижности предплечья у волейболистов, теннисистов, баскетболистов, пловцов;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подвижности нижних и верхних конечностей у бегунов.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4.1. Роль физических упражнений в профилактике старения костей.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Все раздражители сходны в действии на жизнедеятельность организма. Объединяющим фактором служат обменные процессы -  обмен веществ, энергии и информации. Жизнь и работа любого организма, органа, клетки, органоида возможны только за счет расхода энергии и структур. В процессе работы (тренировки) структуры клеток изнашиваются и восстанавливаются в количествах, пропорциональных работе. При длительных воздействиях происходит избыточное восстановление, то есть </w:t>
      </w:r>
      <w:proofErr w:type="gramStart"/>
      <w:r w:rsidRPr="00554785">
        <w:rPr>
          <w:sz w:val="24"/>
          <w:szCs w:val="24"/>
        </w:rPr>
        <w:t>строится</w:t>
      </w:r>
      <w:proofErr w:type="gramEnd"/>
      <w:r w:rsidRPr="00554785">
        <w:rPr>
          <w:sz w:val="24"/>
          <w:szCs w:val="24"/>
        </w:rPr>
        <w:t xml:space="preserve"> разрушившийся органоид плюс новый.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Физические упражнения способствуют профилактике </w:t>
      </w:r>
      <w:proofErr w:type="spellStart"/>
      <w:r w:rsidRPr="00554785">
        <w:rPr>
          <w:sz w:val="24"/>
          <w:szCs w:val="24"/>
        </w:rPr>
        <w:t>остеоартроза</w:t>
      </w:r>
      <w:proofErr w:type="spellEnd"/>
      <w:r w:rsidRPr="00554785">
        <w:rPr>
          <w:sz w:val="24"/>
          <w:szCs w:val="24"/>
        </w:rPr>
        <w:t xml:space="preserve">, сопровождающегося разрушением суставного хряща и прилегающей костной ткани и поражению крупных суставов (коленные, </w:t>
      </w:r>
      <w:proofErr w:type="gramStart"/>
      <w:r w:rsidRPr="00554785">
        <w:rPr>
          <w:sz w:val="24"/>
          <w:szCs w:val="24"/>
        </w:rPr>
        <w:t>тазобедренный</w:t>
      </w:r>
      <w:proofErr w:type="gramEnd"/>
      <w:r w:rsidRPr="00554785">
        <w:rPr>
          <w:sz w:val="24"/>
          <w:szCs w:val="24"/>
        </w:rPr>
        <w:t>, крупные суставы рук и позвоночные суставы).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Факторы риска: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избыточный вес, повышающий нагрузку на суставы;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- сердечно – сосудистые заболевания, сопровождающиеся   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нарушением кровоснабжения;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обменные нарушения.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Нарушение синтеза структурных элементов хряща и компонентов синовиальной жидкости, потеря эластичности происходит в результате следующих возрастных нарушений</w:t>
      </w:r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минерального обмена (кальция и фосфора);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Дефицита следующих элементов и витаминов: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марганца;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селена;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серы;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никотиновой кислоты (витамина РР);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токоферола;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аскорбиновой кислоты;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метионина.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По данным ВОЗ </w:t>
      </w:r>
      <w:r w:rsidRPr="00554785">
        <w:rPr>
          <w:b/>
          <w:sz w:val="24"/>
          <w:szCs w:val="24"/>
        </w:rPr>
        <w:t>остеопороз</w:t>
      </w:r>
      <w:r w:rsidRPr="00554785">
        <w:rPr>
          <w:sz w:val="24"/>
          <w:szCs w:val="24"/>
        </w:rPr>
        <w:t xml:space="preserve"> занимает четвертое место в общей структуре заболеваемости неинфекционными болезнями после ССЗ, онкологических заболеваний и сахарного диабета.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Четко выраженный возрастной характер имеют </w:t>
      </w:r>
      <w:r w:rsidRPr="00554785">
        <w:rPr>
          <w:b/>
          <w:sz w:val="24"/>
          <w:szCs w:val="24"/>
        </w:rPr>
        <w:t>переломы, обусловленные гормональным дисбалансом.</w:t>
      </w:r>
      <w:r w:rsidRPr="00554785">
        <w:rPr>
          <w:sz w:val="24"/>
          <w:szCs w:val="24"/>
        </w:rPr>
        <w:t xml:space="preserve"> </w:t>
      </w:r>
    </w:p>
    <w:p w:rsidR="005C1C38" w:rsidRPr="00554785" w:rsidRDefault="005C1C38" w:rsidP="005C1C38">
      <w:pPr>
        <w:jc w:val="center"/>
        <w:rPr>
          <w:sz w:val="24"/>
          <w:szCs w:val="24"/>
        </w:rPr>
      </w:pPr>
      <w:r w:rsidRPr="00554785">
        <w:rPr>
          <w:sz w:val="24"/>
          <w:szCs w:val="24"/>
        </w:rPr>
        <w:t>Лекция 3</w:t>
      </w:r>
    </w:p>
    <w:p w:rsidR="005C1C38" w:rsidRPr="00554785" w:rsidRDefault="005C1C38" w:rsidP="005C1C38">
      <w:pPr>
        <w:jc w:val="center"/>
        <w:rPr>
          <w:sz w:val="24"/>
          <w:szCs w:val="24"/>
        </w:rPr>
      </w:pPr>
      <w:r w:rsidRPr="00554785">
        <w:rPr>
          <w:b/>
          <w:sz w:val="24"/>
          <w:szCs w:val="24"/>
        </w:rPr>
        <w:t>Тема: Влияние физических упражнений на развитие и сохранение подвижности в соединениях костей</w:t>
      </w:r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jc w:val="center"/>
        <w:rPr>
          <w:sz w:val="24"/>
          <w:szCs w:val="24"/>
        </w:rPr>
      </w:pPr>
    </w:p>
    <w:p w:rsidR="005C1C38" w:rsidRPr="00554785" w:rsidRDefault="005C1C38" w:rsidP="005C1C38">
      <w:pPr>
        <w:jc w:val="both"/>
        <w:rPr>
          <w:sz w:val="24"/>
          <w:szCs w:val="24"/>
        </w:rPr>
      </w:pPr>
      <w:r w:rsidRPr="00554785">
        <w:rPr>
          <w:sz w:val="24"/>
          <w:szCs w:val="24"/>
        </w:rPr>
        <w:t>1. Адаптационные изменения укрепляющего и тормозящего аппарата суставов у спортсменов.</w:t>
      </w:r>
    </w:p>
    <w:p w:rsidR="005C1C38" w:rsidRPr="00554785" w:rsidRDefault="005C1C38" w:rsidP="005C1C38">
      <w:pPr>
        <w:jc w:val="both"/>
        <w:rPr>
          <w:sz w:val="24"/>
          <w:szCs w:val="24"/>
        </w:rPr>
      </w:pPr>
      <w:r w:rsidRPr="00554785">
        <w:rPr>
          <w:sz w:val="24"/>
          <w:szCs w:val="24"/>
        </w:rPr>
        <w:t>2.  Активная, пассивная и резервная подвижность.</w:t>
      </w:r>
    </w:p>
    <w:p w:rsidR="005C1C38" w:rsidRPr="00554785" w:rsidRDefault="005C1C38" w:rsidP="005C1C38">
      <w:pPr>
        <w:jc w:val="both"/>
        <w:rPr>
          <w:sz w:val="24"/>
          <w:szCs w:val="24"/>
        </w:rPr>
      </w:pPr>
      <w:r w:rsidRPr="00554785">
        <w:rPr>
          <w:sz w:val="24"/>
          <w:szCs w:val="24"/>
        </w:rPr>
        <w:t>3. Особенности развития подвижности в отдельных суставах у спортсменов в зависимости от специализации и квалификации.</w:t>
      </w:r>
    </w:p>
    <w:p w:rsidR="005C1C38" w:rsidRPr="00554785" w:rsidRDefault="005C1C38" w:rsidP="005C1C38">
      <w:pPr>
        <w:jc w:val="both"/>
        <w:rPr>
          <w:sz w:val="24"/>
          <w:szCs w:val="24"/>
        </w:rPr>
      </w:pPr>
      <w:r w:rsidRPr="00554785">
        <w:rPr>
          <w:sz w:val="24"/>
          <w:szCs w:val="24"/>
        </w:rPr>
        <w:t xml:space="preserve">4. </w:t>
      </w:r>
      <w:proofErr w:type="spellStart"/>
      <w:r w:rsidRPr="00554785">
        <w:rPr>
          <w:sz w:val="24"/>
          <w:szCs w:val="24"/>
        </w:rPr>
        <w:t>Предпатологические</w:t>
      </w:r>
      <w:proofErr w:type="spellEnd"/>
      <w:r w:rsidRPr="00554785">
        <w:rPr>
          <w:sz w:val="24"/>
          <w:szCs w:val="24"/>
        </w:rPr>
        <w:t xml:space="preserve"> и патологические  изменения в соединениях костей при перетренированности.</w:t>
      </w:r>
    </w:p>
    <w:p w:rsidR="005C1C38" w:rsidRPr="00554785" w:rsidRDefault="005C1C38" w:rsidP="005C1C38">
      <w:pPr>
        <w:jc w:val="both"/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К числу основных физических качеств относят ловкость и гибкость.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  <w:u w:val="single"/>
        </w:rPr>
        <w:t>Ловкость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хорошо развивается в онтогенезе при тренировках.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  <w:u w:val="single"/>
        </w:rPr>
        <w:t>Гибкость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 xml:space="preserve">находится под значительным генетическим контролем и требуется тщательный отбор и раннее ее развитие в онтогенезе. Гибкость </w:t>
      </w:r>
      <w:proofErr w:type="gramStart"/>
      <w:r w:rsidRPr="00554785">
        <w:rPr>
          <w:sz w:val="24"/>
          <w:szCs w:val="24"/>
        </w:rPr>
        <w:t>определяется</w:t>
      </w:r>
      <w:proofErr w:type="gramEnd"/>
      <w:r w:rsidRPr="00554785">
        <w:rPr>
          <w:sz w:val="24"/>
          <w:szCs w:val="24"/>
        </w:rPr>
        <w:t xml:space="preserve"> как способность совершать движения в суставах с большой амплитудой, то есть суставная подвижность.</w:t>
      </w:r>
    </w:p>
    <w:p w:rsidR="005C1C38" w:rsidRPr="00554785" w:rsidRDefault="005C1C38" w:rsidP="005C1C38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Суставная подвижность зависит </w:t>
      </w:r>
      <w:proofErr w:type="gramStart"/>
      <w:r w:rsidRPr="00554785">
        <w:rPr>
          <w:b/>
          <w:sz w:val="24"/>
          <w:szCs w:val="24"/>
        </w:rPr>
        <w:t>от</w:t>
      </w:r>
      <w:proofErr w:type="gramEnd"/>
      <w:r w:rsidRPr="00554785"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1. Способности к управлению ДА</w:t>
            </w:r>
          </w:p>
          <w:p w:rsidR="005C1C38" w:rsidRPr="00554785" w:rsidRDefault="005C1C38" w:rsidP="004B07C9">
            <w:pPr>
              <w:jc w:val="center"/>
              <w:rPr>
                <w:b/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(двигательным аппаратом)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2 . Морфофункциональных особенностей 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а) Вязкость мышц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б) Эластичность связочного аппарата</w:t>
            </w:r>
          </w:p>
          <w:p w:rsidR="005C1C38" w:rsidRPr="00554785" w:rsidRDefault="005C1C38" w:rsidP="004B07C9">
            <w:pPr>
              <w:rPr>
                <w:b/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в) Состояния межпозвонковых дисков</w:t>
            </w:r>
          </w:p>
        </w:tc>
      </w:tr>
    </w:tbl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Факторы, влияющие на подвижность: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rPr>
                <w:b/>
                <w:sz w:val="24"/>
                <w:szCs w:val="24"/>
                <w:u w:val="single"/>
              </w:rPr>
            </w:pPr>
            <w:r w:rsidRPr="00554785">
              <w:rPr>
                <w:b/>
                <w:sz w:val="24"/>
                <w:szCs w:val="24"/>
                <w:u w:val="single"/>
              </w:rPr>
              <w:t>1 Увеличивающие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rPr>
                <w:b/>
                <w:sz w:val="24"/>
                <w:szCs w:val="24"/>
                <w:u w:val="single"/>
              </w:rPr>
            </w:pPr>
            <w:r w:rsidRPr="00554785">
              <w:rPr>
                <w:b/>
                <w:sz w:val="24"/>
                <w:szCs w:val="24"/>
                <w:u w:val="single"/>
              </w:rPr>
              <w:t>2 Снижающие</w:t>
            </w:r>
          </w:p>
        </w:tc>
      </w:tr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Разогревание мышц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Дневное время (12-17 час)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proofErr w:type="gramStart"/>
            <w:r w:rsidRPr="00554785">
              <w:rPr>
                <w:sz w:val="24"/>
                <w:szCs w:val="24"/>
              </w:rPr>
              <w:t>Предстартовое состояние (увел.</w:t>
            </w:r>
            <w:proofErr w:type="gramEnd"/>
            <w:r w:rsidRPr="00554785">
              <w:rPr>
                <w:sz w:val="24"/>
                <w:szCs w:val="24"/>
              </w:rPr>
              <w:t xml:space="preserve"> </w:t>
            </w:r>
            <w:proofErr w:type="gramStart"/>
            <w:r w:rsidRPr="00554785">
              <w:rPr>
                <w:sz w:val="24"/>
                <w:szCs w:val="24"/>
              </w:rPr>
              <w:t>ЧСС)</w:t>
            </w:r>
            <w:proofErr w:type="gramEnd"/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Увеличение кровотока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Разминка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Холод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Сон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 xml:space="preserve">Утомление </w:t>
            </w:r>
          </w:p>
          <w:p w:rsidR="005C1C38" w:rsidRPr="00554785" w:rsidRDefault="005C1C38" w:rsidP="004B07C9">
            <w:pPr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Утренние часы</w:t>
            </w:r>
          </w:p>
          <w:p w:rsidR="005C1C38" w:rsidRPr="00554785" w:rsidRDefault="005C1C38" w:rsidP="004B07C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jc w:val="center"/>
        <w:rPr>
          <w:b/>
          <w:sz w:val="24"/>
          <w:szCs w:val="24"/>
          <w:bdr w:val="single" w:sz="4" w:space="0" w:color="auto" w:frame="1"/>
        </w:rPr>
      </w:pPr>
      <w:r w:rsidRPr="00554785">
        <w:rPr>
          <w:b/>
          <w:sz w:val="24"/>
          <w:szCs w:val="24"/>
          <w:bdr w:val="single" w:sz="4" w:space="0" w:color="auto" w:frame="1"/>
        </w:rPr>
        <w:t>Гибкость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C1C38" w:rsidRPr="00554785" w:rsidTr="004B07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Активная</w:t>
            </w:r>
          </w:p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при произвольных движениях в суставах</w:t>
            </w:r>
          </w:p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Пассивная</w:t>
            </w:r>
          </w:p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  <w:r w:rsidRPr="00554785">
              <w:rPr>
                <w:sz w:val="24"/>
                <w:szCs w:val="24"/>
              </w:rPr>
              <w:t>при растяжении мышц внешней силой</w:t>
            </w:r>
          </w:p>
          <w:p w:rsidR="005C1C38" w:rsidRPr="00554785" w:rsidRDefault="005C1C38" w:rsidP="004B07C9">
            <w:pPr>
              <w:jc w:val="center"/>
              <w:rPr>
                <w:sz w:val="24"/>
                <w:szCs w:val="24"/>
              </w:rPr>
            </w:pPr>
          </w:p>
        </w:tc>
      </w:tr>
    </w:tbl>
    <w:p w:rsidR="005C1C38" w:rsidRPr="00554785" w:rsidRDefault="005C1C38" w:rsidP="005C1C38">
      <w:pPr>
        <w:jc w:val="center"/>
        <w:rPr>
          <w:sz w:val="24"/>
          <w:szCs w:val="24"/>
        </w:rPr>
      </w:pPr>
    </w:p>
    <w:p w:rsidR="005C1C38" w:rsidRPr="00554785" w:rsidRDefault="005C1C38" w:rsidP="005C1C38">
      <w:pPr>
        <w:jc w:val="center"/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Половые отличия гибкости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У женщин связочно-мышечный аппарат характеризуется большей гибкостью, чем у мужчин. Например, женщины легче осваивают шпагат.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Возрастные изменения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У лиц зрелого и пожилого возраста уменьшается гибкость  сначала в позвоночнике, затем в пальцах и кисти.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Для качества гибкости получена высокая генетическая обусловленность, коэффициент 0,75. Гибкость одно из наименее тренируемых физических качеств.</w:t>
      </w:r>
    </w:p>
    <w:p w:rsidR="005C1C38" w:rsidRPr="00554785" w:rsidRDefault="005C1C38" w:rsidP="005C1C38">
      <w:pPr>
        <w:rPr>
          <w:sz w:val="24"/>
          <w:szCs w:val="24"/>
        </w:rPr>
      </w:pPr>
      <w:proofErr w:type="gramStart"/>
      <w:r w:rsidRPr="00554785">
        <w:rPr>
          <w:sz w:val="24"/>
          <w:szCs w:val="24"/>
        </w:rPr>
        <w:lastRenderedPageBreak/>
        <w:t>Сенситивные периоды - это периоды снижения генетического контроля и повышения чувствительности отдельных признаков организма в средовым влияниям, в том числе педагогическим и тренерским.</w:t>
      </w:r>
      <w:proofErr w:type="gramEnd"/>
      <w:r w:rsidRPr="00554785">
        <w:rPr>
          <w:sz w:val="24"/>
          <w:szCs w:val="24"/>
        </w:rPr>
        <w:t xml:space="preserve"> Для проявления качеств ловкости и гибкости приходится на возраст 11-14 лет и к 15-летнему возрасту достигается его максимальный уровень.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jc w:val="center"/>
        <w:rPr>
          <w:sz w:val="24"/>
          <w:szCs w:val="24"/>
        </w:rPr>
      </w:pPr>
      <w:proofErr w:type="spellStart"/>
      <w:r w:rsidRPr="00554785">
        <w:rPr>
          <w:sz w:val="24"/>
          <w:szCs w:val="24"/>
        </w:rPr>
        <w:t>Предпатологические</w:t>
      </w:r>
      <w:proofErr w:type="spellEnd"/>
      <w:r w:rsidRPr="00554785">
        <w:rPr>
          <w:sz w:val="24"/>
          <w:szCs w:val="24"/>
        </w:rPr>
        <w:t xml:space="preserve"> и патологические  изменения в соединениях костей при перетренированности.</w:t>
      </w:r>
    </w:p>
    <w:p w:rsidR="005C1C38" w:rsidRPr="00554785" w:rsidRDefault="005C1C38" w:rsidP="005C1C38">
      <w:pPr>
        <w:rPr>
          <w:b/>
          <w:i/>
          <w:sz w:val="24"/>
          <w:szCs w:val="24"/>
        </w:rPr>
      </w:pPr>
      <w:r w:rsidRPr="00554785">
        <w:rPr>
          <w:b/>
          <w:i/>
          <w:sz w:val="24"/>
          <w:szCs w:val="24"/>
        </w:rPr>
        <w:t>Хроническое перенапряжение сухожильно-связочного аппарата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Патологические процессы развиваются в местах прикрепления сухожилий и связок к надкостнице. </w:t>
      </w:r>
      <w:proofErr w:type="spellStart"/>
      <w:r w:rsidRPr="00554785">
        <w:rPr>
          <w:sz w:val="24"/>
          <w:szCs w:val="24"/>
        </w:rPr>
        <w:t>Тендопериостенопатии</w:t>
      </w:r>
      <w:proofErr w:type="spellEnd"/>
      <w:r w:rsidRPr="00554785">
        <w:rPr>
          <w:sz w:val="24"/>
          <w:szCs w:val="24"/>
        </w:rPr>
        <w:t xml:space="preserve"> и  </w:t>
      </w:r>
      <w:proofErr w:type="spellStart"/>
      <w:r w:rsidRPr="00554785">
        <w:rPr>
          <w:sz w:val="24"/>
          <w:szCs w:val="24"/>
        </w:rPr>
        <w:t>паратенонит</w:t>
      </w:r>
      <w:proofErr w:type="gramStart"/>
      <w:r w:rsidRPr="00554785">
        <w:rPr>
          <w:sz w:val="24"/>
          <w:szCs w:val="24"/>
        </w:rPr>
        <w:t>ы</w:t>
      </w:r>
      <w:proofErr w:type="spellEnd"/>
      <w:r w:rsidRPr="00554785">
        <w:rPr>
          <w:sz w:val="24"/>
          <w:szCs w:val="24"/>
        </w:rPr>
        <w:t>-</w:t>
      </w:r>
      <w:proofErr w:type="gramEnd"/>
      <w:r w:rsidRPr="00554785">
        <w:rPr>
          <w:sz w:val="24"/>
          <w:szCs w:val="24"/>
        </w:rPr>
        <w:t xml:space="preserve"> заболевания сухожильных влагалищ.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Локализация </w:t>
      </w:r>
      <w:proofErr w:type="spellStart"/>
      <w:r w:rsidRPr="00554785">
        <w:rPr>
          <w:sz w:val="24"/>
          <w:szCs w:val="24"/>
        </w:rPr>
        <w:t>тендопериостенопатии</w:t>
      </w:r>
      <w:proofErr w:type="spellEnd"/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Верхний или нижний полюс надколенника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Пяточный бугор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proofErr w:type="spellStart"/>
      <w:r w:rsidRPr="00554785">
        <w:rPr>
          <w:sz w:val="24"/>
          <w:szCs w:val="24"/>
        </w:rPr>
        <w:t>Надмыщелки</w:t>
      </w:r>
      <w:proofErr w:type="spellEnd"/>
      <w:r w:rsidRPr="00554785">
        <w:rPr>
          <w:sz w:val="24"/>
          <w:szCs w:val="24"/>
        </w:rPr>
        <w:t xml:space="preserve"> плечевой кости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Лонное сочленение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Седалищный бугор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Большой и малый бугор плечевой кости</w:t>
      </w:r>
    </w:p>
    <w:p w:rsidR="005C1C38" w:rsidRPr="00554785" w:rsidRDefault="005C1C38" w:rsidP="005C1C38">
      <w:pPr>
        <w:numPr>
          <w:ilvl w:val="0"/>
          <w:numId w:val="33"/>
        </w:numPr>
        <w:rPr>
          <w:sz w:val="24"/>
          <w:szCs w:val="24"/>
        </w:rPr>
      </w:pPr>
      <w:r w:rsidRPr="00554785">
        <w:rPr>
          <w:sz w:val="24"/>
          <w:szCs w:val="24"/>
        </w:rPr>
        <w:t>Большой и малый вертел бедренной кости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Локализация </w:t>
      </w:r>
      <w:proofErr w:type="spellStart"/>
      <w:r w:rsidRPr="00554785">
        <w:rPr>
          <w:sz w:val="24"/>
          <w:szCs w:val="24"/>
        </w:rPr>
        <w:t>паратенонитов</w:t>
      </w:r>
      <w:proofErr w:type="spellEnd"/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numPr>
          <w:ilvl w:val="0"/>
          <w:numId w:val="34"/>
        </w:numPr>
        <w:rPr>
          <w:sz w:val="24"/>
          <w:szCs w:val="24"/>
        </w:rPr>
      </w:pPr>
      <w:r w:rsidRPr="00554785">
        <w:rPr>
          <w:sz w:val="24"/>
          <w:szCs w:val="24"/>
        </w:rPr>
        <w:t>Ахиллово сухожилие</w:t>
      </w:r>
    </w:p>
    <w:p w:rsidR="005C1C38" w:rsidRPr="00554785" w:rsidRDefault="005C1C38" w:rsidP="005C1C38">
      <w:pPr>
        <w:numPr>
          <w:ilvl w:val="0"/>
          <w:numId w:val="34"/>
        </w:numPr>
        <w:rPr>
          <w:sz w:val="24"/>
          <w:szCs w:val="24"/>
        </w:rPr>
      </w:pPr>
      <w:r w:rsidRPr="00554785">
        <w:rPr>
          <w:sz w:val="24"/>
          <w:szCs w:val="24"/>
        </w:rPr>
        <w:t>Сухожилие стопы</w:t>
      </w:r>
    </w:p>
    <w:p w:rsidR="005C1C38" w:rsidRPr="00554785" w:rsidRDefault="005C1C38" w:rsidP="005C1C38">
      <w:pPr>
        <w:numPr>
          <w:ilvl w:val="0"/>
          <w:numId w:val="34"/>
        </w:numPr>
        <w:rPr>
          <w:sz w:val="24"/>
          <w:szCs w:val="24"/>
        </w:rPr>
      </w:pPr>
      <w:r w:rsidRPr="00554785">
        <w:rPr>
          <w:sz w:val="24"/>
          <w:szCs w:val="24"/>
        </w:rPr>
        <w:t>Сухожилие длинной головки двуглавой мышцы плеча</w:t>
      </w:r>
    </w:p>
    <w:p w:rsidR="005C1C38" w:rsidRPr="00554785" w:rsidRDefault="005C1C38" w:rsidP="005C1C38">
      <w:pPr>
        <w:rPr>
          <w:b/>
          <w:i/>
          <w:sz w:val="24"/>
          <w:szCs w:val="24"/>
        </w:rPr>
      </w:pPr>
      <w:r w:rsidRPr="00554785">
        <w:rPr>
          <w:b/>
          <w:i/>
          <w:sz w:val="24"/>
          <w:szCs w:val="24"/>
        </w:rPr>
        <w:t>Хроническое перенапряжение суставного хряща и костной ткани</w:t>
      </w:r>
    </w:p>
    <w:p w:rsidR="005C1C38" w:rsidRPr="00554785" w:rsidRDefault="005C1C38" w:rsidP="005C1C38">
      <w:pPr>
        <w:numPr>
          <w:ilvl w:val="0"/>
          <w:numId w:val="35"/>
        </w:numPr>
        <w:rPr>
          <w:sz w:val="24"/>
          <w:szCs w:val="24"/>
        </w:rPr>
      </w:pPr>
      <w:r w:rsidRPr="00554785">
        <w:rPr>
          <w:sz w:val="24"/>
          <w:szCs w:val="24"/>
        </w:rPr>
        <w:t>Дегенеративное изменение и как следствие микротрещины суставного хряща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При продолжении тренировок</w:t>
      </w:r>
    </w:p>
    <w:p w:rsidR="005C1C38" w:rsidRPr="00554785" w:rsidRDefault="005C1C38" w:rsidP="005C1C38">
      <w:pPr>
        <w:numPr>
          <w:ilvl w:val="0"/>
          <w:numId w:val="35"/>
        </w:numPr>
        <w:rPr>
          <w:sz w:val="24"/>
          <w:szCs w:val="24"/>
        </w:rPr>
      </w:pPr>
      <w:r w:rsidRPr="00554785">
        <w:rPr>
          <w:sz w:val="24"/>
          <w:szCs w:val="24"/>
        </w:rPr>
        <w:t>Деформирующий артроз</w:t>
      </w:r>
    </w:p>
    <w:p w:rsidR="005C1C38" w:rsidRPr="00554785" w:rsidRDefault="005C1C38" w:rsidP="005C1C38">
      <w:pPr>
        <w:numPr>
          <w:ilvl w:val="0"/>
          <w:numId w:val="35"/>
        </w:numPr>
        <w:rPr>
          <w:sz w:val="24"/>
          <w:szCs w:val="24"/>
        </w:rPr>
      </w:pPr>
      <w:r w:rsidRPr="00554785">
        <w:rPr>
          <w:sz w:val="24"/>
          <w:szCs w:val="24"/>
        </w:rPr>
        <w:t>Очаговый септический некроз суставной поверхности</w:t>
      </w:r>
    </w:p>
    <w:p w:rsidR="005C1C38" w:rsidRPr="00554785" w:rsidRDefault="005C1C38" w:rsidP="005C1C38">
      <w:pPr>
        <w:numPr>
          <w:ilvl w:val="0"/>
          <w:numId w:val="35"/>
        </w:numPr>
        <w:rPr>
          <w:sz w:val="24"/>
          <w:szCs w:val="24"/>
        </w:rPr>
      </w:pPr>
      <w:proofErr w:type="spellStart"/>
      <w:r w:rsidRPr="00554785">
        <w:rPr>
          <w:sz w:val="24"/>
          <w:szCs w:val="24"/>
        </w:rPr>
        <w:t>Хондромаляция</w:t>
      </w:r>
      <w:proofErr w:type="spellEnd"/>
      <w:r w:rsidRPr="00554785">
        <w:rPr>
          <w:sz w:val="24"/>
          <w:szCs w:val="24"/>
        </w:rPr>
        <w:t xml:space="preserve">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Прогрессирующие дистрофические изменения</w:t>
      </w:r>
    </w:p>
    <w:p w:rsidR="005C1C38" w:rsidRPr="00554785" w:rsidRDefault="005C1C38" w:rsidP="005C1C38">
      <w:pPr>
        <w:rPr>
          <w:b/>
          <w:i/>
          <w:sz w:val="24"/>
          <w:szCs w:val="24"/>
        </w:rPr>
      </w:pPr>
      <w:r w:rsidRPr="00554785">
        <w:rPr>
          <w:b/>
          <w:i/>
          <w:sz w:val="24"/>
          <w:szCs w:val="24"/>
        </w:rPr>
        <w:t>Хроническое перенапряжение костной ткани</w:t>
      </w:r>
    </w:p>
    <w:p w:rsidR="005C1C38" w:rsidRPr="00554785" w:rsidRDefault="005C1C38" w:rsidP="005C1C38">
      <w:pPr>
        <w:ind w:left="360"/>
        <w:rPr>
          <w:sz w:val="24"/>
          <w:szCs w:val="24"/>
        </w:rPr>
      </w:pPr>
      <w:r w:rsidRPr="00554785">
        <w:rPr>
          <w:sz w:val="24"/>
          <w:szCs w:val="24"/>
        </w:rPr>
        <w:t>3 стадии перестройки костной ткани</w:t>
      </w:r>
    </w:p>
    <w:p w:rsidR="005C1C38" w:rsidRPr="00554785" w:rsidRDefault="005C1C38" w:rsidP="005C1C38">
      <w:pPr>
        <w:numPr>
          <w:ilvl w:val="0"/>
          <w:numId w:val="36"/>
        </w:numPr>
        <w:rPr>
          <w:sz w:val="24"/>
          <w:szCs w:val="24"/>
        </w:rPr>
      </w:pPr>
      <w:proofErr w:type="spellStart"/>
      <w:r w:rsidRPr="00554785">
        <w:rPr>
          <w:sz w:val="24"/>
          <w:szCs w:val="24"/>
        </w:rPr>
        <w:t>Периостоз</w:t>
      </w:r>
      <w:proofErr w:type="spellEnd"/>
      <w:r w:rsidRPr="00554785">
        <w:rPr>
          <w:sz w:val="24"/>
          <w:szCs w:val="24"/>
        </w:rPr>
        <w:t xml:space="preserve"> и </w:t>
      </w:r>
      <w:proofErr w:type="spellStart"/>
      <w:r w:rsidRPr="00554785">
        <w:rPr>
          <w:sz w:val="24"/>
          <w:szCs w:val="24"/>
        </w:rPr>
        <w:t>гиперстоз</w:t>
      </w:r>
      <w:proofErr w:type="spellEnd"/>
    </w:p>
    <w:p w:rsidR="005C1C38" w:rsidRPr="00554785" w:rsidRDefault="005C1C38" w:rsidP="005C1C38">
      <w:pPr>
        <w:numPr>
          <w:ilvl w:val="0"/>
          <w:numId w:val="36"/>
        </w:numPr>
        <w:rPr>
          <w:sz w:val="24"/>
          <w:szCs w:val="24"/>
        </w:rPr>
      </w:pPr>
      <w:r w:rsidRPr="00554785">
        <w:rPr>
          <w:sz w:val="24"/>
          <w:szCs w:val="24"/>
        </w:rPr>
        <w:t xml:space="preserve">Появление зон линейного или лакунарного рассасывания кости (Зон </w:t>
      </w:r>
      <w:proofErr w:type="spellStart"/>
      <w:r w:rsidRPr="00554785">
        <w:rPr>
          <w:sz w:val="24"/>
          <w:szCs w:val="24"/>
        </w:rPr>
        <w:t>Лоозера</w:t>
      </w:r>
      <w:proofErr w:type="spellEnd"/>
      <w:r w:rsidRPr="00554785">
        <w:rPr>
          <w:sz w:val="24"/>
          <w:szCs w:val="24"/>
        </w:rPr>
        <w:t>)</w:t>
      </w:r>
    </w:p>
    <w:p w:rsidR="005C1C38" w:rsidRPr="00554785" w:rsidRDefault="005C1C38" w:rsidP="005C1C38">
      <w:pPr>
        <w:numPr>
          <w:ilvl w:val="0"/>
          <w:numId w:val="36"/>
        </w:numPr>
        <w:rPr>
          <w:sz w:val="24"/>
          <w:szCs w:val="24"/>
        </w:rPr>
      </w:pPr>
    </w:p>
    <w:p w:rsidR="005C1C38" w:rsidRPr="00554785" w:rsidRDefault="005C1C38" w:rsidP="005C1C38">
      <w:pPr>
        <w:jc w:val="center"/>
        <w:rPr>
          <w:sz w:val="24"/>
          <w:szCs w:val="24"/>
        </w:rPr>
      </w:pPr>
      <w:r w:rsidRPr="00554785">
        <w:rPr>
          <w:sz w:val="24"/>
          <w:szCs w:val="24"/>
        </w:rPr>
        <w:t>Лекция 6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Тема: «Конституциональные особенности спортсменов»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ПЛАН</w:t>
      </w:r>
    </w:p>
    <w:p w:rsidR="005C1C38" w:rsidRPr="00554785" w:rsidRDefault="005C1C38" w:rsidP="005C1C38">
      <w:pPr>
        <w:numPr>
          <w:ilvl w:val="0"/>
          <w:numId w:val="40"/>
        </w:numPr>
        <w:jc w:val="both"/>
        <w:rPr>
          <w:sz w:val="24"/>
          <w:szCs w:val="24"/>
        </w:rPr>
      </w:pPr>
      <w:r w:rsidRPr="00554785">
        <w:rPr>
          <w:sz w:val="24"/>
          <w:szCs w:val="24"/>
        </w:rPr>
        <w:t>Понятие о конституции.</w:t>
      </w:r>
    </w:p>
    <w:p w:rsidR="005C1C38" w:rsidRPr="00554785" w:rsidRDefault="005C1C38" w:rsidP="005C1C38">
      <w:pPr>
        <w:numPr>
          <w:ilvl w:val="0"/>
          <w:numId w:val="40"/>
        </w:numPr>
        <w:rPr>
          <w:sz w:val="24"/>
          <w:szCs w:val="24"/>
        </w:rPr>
      </w:pPr>
      <w:r w:rsidRPr="00554785">
        <w:rPr>
          <w:sz w:val="24"/>
          <w:szCs w:val="24"/>
        </w:rPr>
        <w:t xml:space="preserve"> Морфофункциональные признаки внешнего строения тела.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3. Факторы, обуславливающие конституцию человека.   </w:t>
      </w:r>
    </w:p>
    <w:p w:rsidR="005C1C38" w:rsidRPr="00554785" w:rsidRDefault="005C1C38" w:rsidP="005C1C38">
      <w:pPr>
        <w:jc w:val="both"/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Степень физического развития оценивается таким понятием как </w:t>
      </w:r>
      <w:r w:rsidRPr="00554785">
        <w:rPr>
          <w:b/>
          <w:sz w:val="24"/>
          <w:szCs w:val="24"/>
        </w:rPr>
        <w:t xml:space="preserve">функциональная конституция – </w:t>
      </w:r>
      <w:r w:rsidRPr="00554785">
        <w:rPr>
          <w:sz w:val="24"/>
          <w:szCs w:val="24"/>
        </w:rPr>
        <w:t>совокупность функциональных и морфологических особенностей организма, сложившихся на основе наследственных и приобретенных свойств организма и определяющих его реактивность.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Согласно представлениям В.В </w:t>
      </w:r>
      <w:proofErr w:type="spellStart"/>
      <w:r w:rsidRPr="00554785">
        <w:rPr>
          <w:sz w:val="24"/>
          <w:szCs w:val="24"/>
        </w:rPr>
        <w:t>Бунака</w:t>
      </w:r>
      <w:proofErr w:type="spellEnd"/>
      <w:r w:rsidRPr="00554785">
        <w:rPr>
          <w:sz w:val="24"/>
          <w:szCs w:val="24"/>
        </w:rPr>
        <w:t xml:space="preserve"> она является отражением морфологических, физиологических и нейропсихических свойств организма. Макро- и микросоматические подтипы  по </w:t>
      </w:r>
      <w:proofErr w:type="spellStart"/>
      <w:r w:rsidRPr="00554785">
        <w:rPr>
          <w:sz w:val="24"/>
          <w:szCs w:val="24"/>
        </w:rPr>
        <w:t>Бунаку</w:t>
      </w:r>
      <w:proofErr w:type="spellEnd"/>
      <w:r w:rsidRPr="00554785">
        <w:rPr>
          <w:sz w:val="24"/>
          <w:szCs w:val="24"/>
        </w:rPr>
        <w:t xml:space="preserve"> используются в </w:t>
      </w:r>
      <w:proofErr w:type="spellStart"/>
      <w:r w:rsidRPr="00554785">
        <w:rPr>
          <w:sz w:val="24"/>
          <w:szCs w:val="24"/>
        </w:rPr>
        <w:t>соматотипировании</w:t>
      </w:r>
      <w:proofErr w:type="spellEnd"/>
      <w:r w:rsidRPr="00554785">
        <w:rPr>
          <w:sz w:val="24"/>
          <w:szCs w:val="24"/>
        </w:rPr>
        <w:t xml:space="preserve"> детей и подростков.</w:t>
      </w:r>
    </w:p>
    <w:p w:rsidR="005C1C38" w:rsidRPr="00554785" w:rsidRDefault="005C1C38" w:rsidP="005C1C38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lastRenderedPageBreak/>
        <w:t>Мускульный тонус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Жироотложение      </w:t>
      </w:r>
      <w:proofErr w:type="gramStart"/>
      <w:r w:rsidRPr="00554785">
        <w:rPr>
          <w:b/>
          <w:sz w:val="24"/>
          <w:szCs w:val="24"/>
        </w:rPr>
        <w:t>Слабый</w:t>
      </w:r>
      <w:proofErr w:type="gramEnd"/>
      <w:r w:rsidRPr="00554785">
        <w:rPr>
          <w:b/>
          <w:sz w:val="24"/>
          <w:szCs w:val="24"/>
        </w:rPr>
        <w:t xml:space="preserve">                  Средний      Сильный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Малое</w:t>
      </w:r>
      <w:r w:rsidRPr="00554785">
        <w:rPr>
          <w:sz w:val="24"/>
          <w:szCs w:val="24"/>
        </w:rPr>
        <w:t xml:space="preserve">                       </w:t>
      </w:r>
      <w:proofErr w:type="spellStart"/>
      <w:r w:rsidRPr="00554785">
        <w:rPr>
          <w:sz w:val="24"/>
          <w:szCs w:val="24"/>
        </w:rPr>
        <w:t>Гипотон</w:t>
      </w:r>
      <w:proofErr w:type="spellEnd"/>
      <w:r w:rsidRPr="00554785">
        <w:rPr>
          <w:sz w:val="24"/>
          <w:szCs w:val="24"/>
        </w:rPr>
        <w:t xml:space="preserve">.                </w:t>
      </w:r>
      <w:proofErr w:type="spellStart"/>
      <w:r w:rsidRPr="00554785">
        <w:rPr>
          <w:sz w:val="24"/>
          <w:szCs w:val="24"/>
        </w:rPr>
        <w:t>Олиготон</w:t>
      </w:r>
      <w:proofErr w:type="spellEnd"/>
      <w:r w:rsidRPr="00554785">
        <w:rPr>
          <w:sz w:val="24"/>
          <w:szCs w:val="24"/>
        </w:rPr>
        <w:t xml:space="preserve">.    </w:t>
      </w:r>
      <w:proofErr w:type="spellStart"/>
      <w:r w:rsidRPr="00554785">
        <w:rPr>
          <w:sz w:val="24"/>
          <w:szCs w:val="24"/>
        </w:rPr>
        <w:t>Гипертон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Ослабленный         мускульный  </w:t>
      </w:r>
      <w:proofErr w:type="spellStart"/>
      <w:proofErr w:type="gramStart"/>
      <w:r w:rsidRPr="00554785">
        <w:rPr>
          <w:sz w:val="24"/>
          <w:szCs w:val="24"/>
        </w:rPr>
        <w:t>мускульный</w:t>
      </w:r>
      <w:proofErr w:type="spellEnd"/>
      <w:proofErr w:type="gram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Грудной                 </w:t>
      </w:r>
      <w:proofErr w:type="spellStart"/>
      <w:r w:rsidRPr="00554785">
        <w:rPr>
          <w:sz w:val="24"/>
          <w:szCs w:val="24"/>
        </w:rPr>
        <w:t>грудной</w:t>
      </w:r>
      <w:proofErr w:type="spellEnd"/>
      <w:r w:rsidRPr="00554785">
        <w:rPr>
          <w:sz w:val="24"/>
          <w:szCs w:val="24"/>
        </w:rPr>
        <w:t xml:space="preserve">         </w:t>
      </w:r>
      <w:proofErr w:type="spellStart"/>
      <w:proofErr w:type="gramStart"/>
      <w:r w:rsidRPr="00554785">
        <w:rPr>
          <w:sz w:val="24"/>
          <w:szCs w:val="24"/>
        </w:rPr>
        <w:t>грудной</w:t>
      </w:r>
      <w:proofErr w:type="spellEnd"/>
      <w:proofErr w:type="gramEnd"/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Среднее</w:t>
      </w:r>
      <w:r w:rsidRPr="00554785">
        <w:rPr>
          <w:sz w:val="24"/>
          <w:szCs w:val="24"/>
        </w:rPr>
        <w:t xml:space="preserve">                    </w:t>
      </w:r>
      <w:proofErr w:type="spellStart"/>
      <w:r w:rsidRPr="00554785">
        <w:rPr>
          <w:sz w:val="24"/>
          <w:szCs w:val="24"/>
        </w:rPr>
        <w:t>Олиготон</w:t>
      </w:r>
      <w:proofErr w:type="spellEnd"/>
      <w:r w:rsidRPr="00554785">
        <w:rPr>
          <w:sz w:val="24"/>
          <w:szCs w:val="24"/>
        </w:rPr>
        <w:t xml:space="preserve">.                </w:t>
      </w:r>
      <w:proofErr w:type="spellStart"/>
      <w:r w:rsidRPr="00554785">
        <w:rPr>
          <w:sz w:val="24"/>
          <w:szCs w:val="24"/>
        </w:rPr>
        <w:t>Мезотон</w:t>
      </w:r>
      <w:proofErr w:type="spellEnd"/>
      <w:r w:rsidRPr="00554785">
        <w:rPr>
          <w:sz w:val="24"/>
          <w:szCs w:val="24"/>
        </w:rPr>
        <w:t xml:space="preserve">.      </w:t>
      </w:r>
      <w:proofErr w:type="spellStart"/>
      <w:r w:rsidRPr="00554785">
        <w:rPr>
          <w:sz w:val="24"/>
          <w:szCs w:val="24"/>
        </w:rPr>
        <w:t>Архитон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 Грудно-брюшной    </w:t>
      </w:r>
      <w:proofErr w:type="spellStart"/>
      <w:r w:rsidRPr="00554785">
        <w:rPr>
          <w:sz w:val="24"/>
          <w:szCs w:val="24"/>
        </w:rPr>
        <w:t>грудн</w:t>
      </w:r>
      <w:proofErr w:type="gramStart"/>
      <w:r w:rsidRPr="00554785">
        <w:rPr>
          <w:sz w:val="24"/>
          <w:szCs w:val="24"/>
        </w:rPr>
        <w:t>о</w:t>
      </w:r>
      <w:proofErr w:type="spellEnd"/>
      <w:r w:rsidRPr="00554785">
        <w:rPr>
          <w:sz w:val="24"/>
          <w:szCs w:val="24"/>
        </w:rPr>
        <w:t>-</w:t>
      </w:r>
      <w:proofErr w:type="gramEnd"/>
      <w:r w:rsidRPr="00554785">
        <w:rPr>
          <w:sz w:val="24"/>
          <w:szCs w:val="24"/>
        </w:rPr>
        <w:t xml:space="preserve">        </w:t>
      </w:r>
      <w:proofErr w:type="spellStart"/>
      <w:r w:rsidRPr="00554785">
        <w:rPr>
          <w:sz w:val="24"/>
          <w:szCs w:val="24"/>
        </w:rPr>
        <w:t>мускулярный</w:t>
      </w:r>
      <w:proofErr w:type="spell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                                   мускульный                     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Обильное</w:t>
      </w:r>
      <w:r w:rsidRPr="00554785">
        <w:rPr>
          <w:sz w:val="24"/>
          <w:szCs w:val="24"/>
        </w:rPr>
        <w:t xml:space="preserve">                   </w:t>
      </w:r>
      <w:proofErr w:type="spellStart"/>
      <w:r w:rsidRPr="00554785">
        <w:rPr>
          <w:sz w:val="24"/>
          <w:szCs w:val="24"/>
        </w:rPr>
        <w:t>Гипертон</w:t>
      </w:r>
      <w:proofErr w:type="spellEnd"/>
      <w:r w:rsidRPr="00554785">
        <w:rPr>
          <w:sz w:val="24"/>
          <w:szCs w:val="24"/>
        </w:rPr>
        <w:t xml:space="preserve">.                </w:t>
      </w:r>
      <w:proofErr w:type="spellStart"/>
      <w:r w:rsidRPr="00554785">
        <w:rPr>
          <w:sz w:val="24"/>
          <w:szCs w:val="24"/>
        </w:rPr>
        <w:t>Архитон</w:t>
      </w:r>
      <w:proofErr w:type="spellEnd"/>
      <w:r w:rsidRPr="00554785">
        <w:rPr>
          <w:sz w:val="24"/>
          <w:szCs w:val="24"/>
        </w:rPr>
        <w:t xml:space="preserve">.       </w:t>
      </w:r>
      <w:proofErr w:type="spellStart"/>
      <w:r w:rsidRPr="00554785">
        <w:rPr>
          <w:sz w:val="24"/>
          <w:szCs w:val="24"/>
        </w:rPr>
        <w:t>Гипертон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   Брюшн</w:t>
      </w:r>
      <w:proofErr w:type="gramStart"/>
      <w:r w:rsidRPr="00554785">
        <w:rPr>
          <w:sz w:val="24"/>
          <w:szCs w:val="24"/>
        </w:rPr>
        <w:t>о-</w:t>
      </w:r>
      <w:proofErr w:type="gramEnd"/>
      <w:r w:rsidRPr="00554785">
        <w:rPr>
          <w:sz w:val="24"/>
          <w:szCs w:val="24"/>
        </w:rPr>
        <w:t xml:space="preserve">                 брюшной       мускульно-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   мускульный                                   брюшной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                    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sz w:val="24"/>
          <w:szCs w:val="24"/>
        </w:rPr>
        <w:t xml:space="preserve">Морфологическим коррелятом конституции является </w:t>
      </w:r>
      <w:proofErr w:type="spellStart"/>
      <w:r w:rsidRPr="00554785">
        <w:rPr>
          <w:b/>
          <w:sz w:val="24"/>
          <w:szCs w:val="24"/>
        </w:rPr>
        <w:t>соматотип</w:t>
      </w:r>
      <w:proofErr w:type="spellEnd"/>
      <w:r w:rsidRPr="00554785">
        <w:rPr>
          <w:b/>
          <w:sz w:val="24"/>
          <w:szCs w:val="24"/>
        </w:rPr>
        <w:t>.</w:t>
      </w:r>
    </w:p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Различия в строении тела укладываются согласно схеме К. </w:t>
      </w:r>
      <w:proofErr w:type="spellStart"/>
      <w:proofErr w:type="gramStart"/>
      <w:r w:rsidRPr="00554785">
        <w:rPr>
          <w:b/>
          <w:sz w:val="24"/>
          <w:szCs w:val="24"/>
        </w:rPr>
        <w:t>Сиго</w:t>
      </w:r>
      <w:proofErr w:type="spellEnd"/>
      <w:r w:rsidRPr="00554785">
        <w:rPr>
          <w:b/>
          <w:sz w:val="24"/>
          <w:szCs w:val="24"/>
        </w:rPr>
        <w:t xml:space="preserve"> в</w:t>
      </w:r>
      <w:proofErr w:type="gramEnd"/>
      <w:r w:rsidRPr="00554785">
        <w:rPr>
          <w:b/>
          <w:sz w:val="24"/>
          <w:szCs w:val="24"/>
        </w:rPr>
        <w:t xml:space="preserve"> 4 морфологических типа:</w:t>
      </w:r>
    </w:p>
    <w:p w:rsidR="005C1C38" w:rsidRPr="00554785" w:rsidRDefault="005C1C38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дыхательный (респираторный)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пищеварительный (</w:t>
      </w:r>
      <w:proofErr w:type="spellStart"/>
      <w:r w:rsidRPr="00554785">
        <w:rPr>
          <w:sz w:val="24"/>
          <w:szCs w:val="24"/>
        </w:rPr>
        <w:t>дигестивный</w:t>
      </w:r>
      <w:proofErr w:type="spellEnd"/>
      <w:r w:rsidRPr="00554785">
        <w:rPr>
          <w:sz w:val="24"/>
          <w:szCs w:val="24"/>
        </w:rPr>
        <w:t>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- мускульный и мозговой (церебральный)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Формообразующий фактор – внешняя среда.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Дыхательный тип</w:t>
      </w:r>
      <w:r w:rsidRPr="00554785">
        <w:rPr>
          <w:sz w:val="24"/>
          <w:szCs w:val="24"/>
        </w:rPr>
        <w:t xml:space="preserve"> – относительно длинное туловище, короткие ноги. Размеры грудной клетки преобладают над размерами живота, </w:t>
      </w:r>
      <w:proofErr w:type="spellStart"/>
      <w:r w:rsidRPr="00554785">
        <w:rPr>
          <w:sz w:val="24"/>
          <w:szCs w:val="24"/>
        </w:rPr>
        <w:t>подгрудинный</w:t>
      </w:r>
      <w:proofErr w:type="spellEnd"/>
      <w:r w:rsidRPr="00554785">
        <w:rPr>
          <w:sz w:val="24"/>
          <w:szCs w:val="24"/>
        </w:rPr>
        <w:t xml:space="preserve"> угол острый.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Дигестивный</w:t>
      </w:r>
      <w:proofErr w:type="spellEnd"/>
      <w:r w:rsidRPr="00554785">
        <w:rPr>
          <w:b/>
          <w:sz w:val="24"/>
          <w:szCs w:val="24"/>
        </w:rPr>
        <w:t xml:space="preserve"> тип – </w:t>
      </w:r>
      <w:r w:rsidRPr="00554785">
        <w:rPr>
          <w:sz w:val="24"/>
          <w:szCs w:val="24"/>
        </w:rPr>
        <w:t>большой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 xml:space="preserve">живот, преобладающий над размерами грудной клетки. </w:t>
      </w:r>
      <w:proofErr w:type="spellStart"/>
      <w:r w:rsidRPr="00554785">
        <w:rPr>
          <w:sz w:val="24"/>
          <w:szCs w:val="24"/>
        </w:rPr>
        <w:t>Подгрудинный</w:t>
      </w:r>
      <w:proofErr w:type="spellEnd"/>
      <w:r w:rsidRPr="00554785">
        <w:rPr>
          <w:sz w:val="24"/>
          <w:szCs w:val="24"/>
        </w:rPr>
        <w:t xml:space="preserve"> угол тупой. Как и у дыхательного </w:t>
      </w:r>
      <w:proofErr w:type="gramStart"/>
      <w:r w:rsidRPr="00554785">
        <w:rPr>
          <w:sz w:val="24"/>
          <w:szCs w:val="24"/>
        </w:rPr>
        <w:t>типа</w:t>
      </w:r>
      <w:proofErr w:type="gramEnd"/>
      <w:r w:rsidRPr="00554785">
        <w:rPr>
          <w:sz w:val="24"/>
          <w:szCs w:val="24"/>
        </w:rPr>
        <w:t xml:space="preserve"> туловище длинное, ноги короткие.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gramStart"/>
      <w:r w:rsidRPr="00554785">
        <w:rPr>
          <w:b/>
          <w:sz w:val="24"/>
          <w:szCs w:val="24"/>
        </w:rPr>
        <w:t>Мускульный</w:t>
      </w:r>
      <w:proofErr w:type="gramEnd"/>
      <w:r w:rsidRPr="00554785">
        <w:rPr>
          <w:b/>
          <w:sz w:val="24"/>
          <w:szCs w:val="24"/>
        </w:rPr>
        <w:t xml:space="preserve"> – </w:t>
      </w:r>
      <w:r w:rsidRPr="00554785">
        <w:rPr>
          <w:sz w:val="24"/>
          <w:szCs w:val="24"/>
        </w:rPr>
        <w:t xml:space="preserve">короткое туловище, длинные ноги. Грудная клетка развита хорошо, живот подтянут. </w:t>
      </w:r>
      <w:proofErr w:type="spellStart"/>
      <w:r w:rsidRPr="00554785">
        <w:rPr>
          <w:sz w:val="24"/>
          <w:szCs w:val="24"/>
        </w:rPr>
        <w:t>Подгрудинный</w:t>
      </w:r>
      <w:proofErr w:type="spellEnd"/>
      <w:r w:rsidRPr="00554785">
        <w:rPr>
          <w:sz w:val="24"/>
          <w:szCs w:val="24"/>
        </w:rPr>
        <w:t xml:space="preserve"> угол тупой.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Церебральный </w:t>
      </w:r>
      <w:r w:rsidRPr="00554785">
        <w:rPr>
          <w:sz w:val="24"/>
          <w:szCs w:val="24"/>
        </w:rPr>
        <w:t>– тонкое, короткое туловище,</w:t>
      </w:r>
      <w:r w:rsidR="00FF095B">
        <w:rPr>
          <w:sz w:val="24"/>
          <w:szCs w:val="24"/>
        </w:rPr>
        <w:t xml:space="preserve"> </w:t>
      </w:r>
      <w:r w:rsidRPr="00554785">
        <w:rPr>
          <w:sz w:val="24"/>
          <w:szCs w:val="24"/>
        </w:rPr>
        <w:t xml:space="preserve">длинные ноги, </w:t>
      </w:r>
      <w:proofErr w:type="spellStart"/>
      <w:r w:rsidRPr="00554785">
        <w:rPr>
          <w:sz w:val="24"/>
          <w:szCs w:val="24"/>
        </w:rPr>
        <w:t>подгрудинный</w:t>
      </w:r>
      <w:proofErr w:type="spellEnd"/>
      <w:r w:rsidRPr="00554785">
        <w:rPr>
          <w:sz w:val="24"/>
          <w:szCs w:val="24"/>
        </w:rPr>
        <w:t xml:space="preserve"> угол острый. Череп хорошо развит.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Э.Кречмер</w:t>
      </w:r>
      <w:proofErr w:type="spellEnd"/>
      <w:r w:rsidRPr="00554785">
        <w:rPr>
          <w:b/>
          <w:sz w:val="24"/>
          <w:szCs w:val="24"/>
        </w:rPr>
        <w:t xml:space="preserve"> предложил различать 3 типа конституции: </w:t>
      </w: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sz w:val="24"/>
          <w:szCs w:val="24"/>
        </w:rPr>
        <w:t>лептосоматик</w:t>
      </w:r>
      <w:proofErr w:type="spellEnd"/>
      <w:r w:rsidRPr="00554785">
        <w:rPr>
          <w:sz w:val="24"/>
          <w:szCs w:val="24"/>
        </w:rPr>
        <w:t>, пикник, атлетик, которые определяются наследственностью.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Лептосоматик</w:t>
      </w:r>
      <w:proofErr w:type="spellEnd"/>
      <w:r w:rsidRPr="00554785">
        <w:rPr>
          <w:b/>
          <w:sz w:val="24"/>
          <w:szCs w:val="24"/>
        </w:rPr>
        <w:t xml:space="preserve"> – </w:t>
      </w:r>
      <w:r w:rsidRPr="00554785">
        <w:rPr>
          <w:sz w:val="24"/>
          <w:szCs w:val="24"/>
        </w:rPr>
        <w:t>длинное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тело,</w:t>
      </w:r>
      <w:r w:rsidR="00FF095B">
        <w:rPr>
          <w:sz w:val="24"/>
          <w:szCs w:val="24"/>
        </w:rPr>
        <w:t xml:space="preserve"> </w:t>
      </w:r>
      <w:r w:rsidRPr="00554785">
        <w:rPr>
          <w:sz w:val="24"/>
          <w:szCs w:val="24"/>
        </w:rPr>
        <w:t>хрупкое сложение, узкие плечи, длинные ноги, слаборазвитые мышцы.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Пикник </w:t>
      </w:r>
      <w:r w:rsidRPr="00554785">
        <w:rPr>
          <w:sz w:val="24"/>
          <w:szCs w:val="24"/>
        </w:rPr>
        <w:t>– рост малый или средний, чрезмерная</w:t>
      </w:r>
      <w:r w:rsidRPr="00554785">
        <w:rPr>
          <w:b/>
          <w:sz w:val="24"/>
          <w:szCs w:val="24"/>
        </w:rPr>
        <w:t xml:space="preserve"> </w:t>
      </w:r>
      <w:r w:rsidRPr="00554785">
        <w:rPr>
          <w:sz w:val="24"/>
          <w:szCs w:val="24"/>
        </w:rPr>
        <w:t>тучность, большая грудная клетка, большой живот, короткая толстая шея, слабо развитая мускулатура туловища, нежный скелет.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Атлетик – </w:t>
      </w:r>
      <w:r w:rsidRPr="00554785">
        <w:rPr>
          <w:sz w:val="24"/>
          <w:szCs w:val="24"/>
        </w:rPr>
        <w:t>рост высокий или средний. Хорошо развиты скелет и мышцы, жировая прослойка не выражена. Большая грудная клетка, широкие плечи, узкий таз.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Эмбриологический принцип положен в основу трех типов конституции по В. </w:t>
      </w:r>
      <w:proofErr w:type="spellStart"/>
      <w:r w:rsidRPr="00554785">
        <w:rPr>
          <w:sz w:val="24"/>
          <w:szCs w:val="24"/>
        </w:rPr>
        <w:t>Шелдону</w:t>
      </w:r>
      <w:proofErr w:type="spellEnd"/>
      <w:r w:rsidRPr="00554785">
        <w:rPr>
          <w:sz w:val="24"/>
          <w:szCs w:val="24"/>
        </w:rPr>
        <w:t>, в соответствии со степенью развития трёх зародышевых листков.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Эндоморфия</w:t>
      </w:r>
      <w:proofErr w:type="spellEnd"/>
      <w:r w:rsidRPr="00554785">
        <w:rPr>
          <w:sz w:val="24"/>
          <w:szCs w:val="24"/>
        </w:rPr>
        <w:t xml:space="preserve"> характеризуется сильным развитием внутренних органов. Этот компонент предполагает избыточное отложение жировой клетчатки.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Мезоморфия</w:t>
      </w:r>
      <w:proofErr w:type="spellEnd"/>
      <w:r w:rsidRPr="00554785">
        <w:rPr>
          <w:b/>
          <w:sz w:val="24"/>
          <w:szCs w:val="24"/>
        </w:rPr>
        <w:t xml:space="preserve"> –</w:t>
      </w:r>
      <w:r w:rsidRPr="00554785">
        <w:rPr>
          <w:sz w:val="24"/>
          <w:szCs w:val="24"/>
        </w:rPr>
        <w:t xml:space="preserve"> хорошее развитие мускулатуры и скелета, которые развиваются из мезодермы. </w:t>
      </w:r>
      <w:proofErr w:type="spellStart"/>
      <w:r w:rsidRPr="00554785">
        <w:rPr>
          <w:sz w:val="24"/>
          <w:szCs w:val="24"/>
        </w:rPr>
        <w:t>Этоткомпонент</w:t>
      </w:r>
      <w:proofErr w:type="spellEnd"/>
      <w:r w:rsidRPr="00554785">
        <w:rPr>
          <w:sz w:val="24"/>
          <w:szCs w:val="24"/>
        </w:rPr>
        <w:t xml:space="preserve"> формирует крепкое стройное тело.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Эктоморфия</w:t>
      </w:r>
      <w:proofErr w:type="spellEnd"/>
      <w:r w:rsidRPr="00554785">
        <w:rPr>
          <w:b/>
          <w:sz w:val="24"/>
          <w:szCs w:val="24"/>
        </w:rPr>
        <w:t xml:space="preserve"> –</w:t>
      </w:r>
      <w:r w:rsidRPr="00554785">
        <w:rPr>
          <w:sz w:val="24"/>
          <w:szCs w:val="24"/>
        </w:rPr>
        <w:t xml:space="preserve"> отличается хрупкостью тела и его вытянутостью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в длину. Из эктодермы развиваются кожа и элементы нервной системы. Люди с большим развитием этого компонента обладают высокой степенью восприятия внешней среды.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В спорте наиболее часто используется схема  Б.Хит и Дж. Картера.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Она представляет собой усовершенствованную схему </w:t>
      </w:r>
      <w:proofErr w:type="spellStart"/>
      <w:r w:rsidRPr="00554785">
        <w:rPr>
          <w:sz w:val="24"/>
          <w:szCs w:val="24"/>
        </w:rPr>
        <w:t>Шелдона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Схема М.В. </w:t>
      </w:r>
      <w:proofErr w:type="spellStart"/>
      <w:r w:rsidRPr="00554785">
        <w:rPr>
          <w:b/>
          <w:sz w:val="24"/>
          <w:szCs w:val="24"/>
        </w:rPr>
        <w:t>Черноруцкого</w:t>
      </w:r>
      <w:proofErr w:type="spellEnd"/>
      <w:r w:rsidRPr="00554785">
        <w:rPr>
          <w:b/>
          <w:sz w:val="24"/>
          <w:szCs w:val="24"/>
        </w:rPr>
        <w:t xml:space="preserve"> –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Гиперстеники</w:t>
      </w:r>
      <w:r w:rsidRPr="00554785">
        <w:rPr>
          <w:sz w:val="24"/>
          <w:szCs w:val="24"/>
        </w:rPr>
        <w:t xml:space="preserve"> – массивные, хорошо упитанные люди с относительно длинным туловищем и короткими конечностями</w:t>
      </w:r>
    </w:p>
    <w:p w:rsidR="005C1C38" w:rsidRPr="00554785" w:rsidRDefault="005C1C38" w:rsidP="005C1C38">
      <w:pPr>
        <w:rPr>
          <w:sz w:val="24"/>
          <w:szCs w:val="24"/>
        </w:rPr>
      </w:pPr>
      <w:proofErr w:type="spellStart"/>
      <w:r w:rsidRPr="00554785">
        <w:rPr>
          <w:b/>
          <w:sz w:val="24"/>
          <w:szCs w:val="24"/>
        </w:rPr>
        <w:t>Нормостеники</w:t>
      </w:r>
      <w:proofErr w:type="spellEnd"/>
      <w:r w:rsidRPr="00554785">
        <w:rPr>
          <w:sz w:val="24"/>
          <w:szCs w:val="24"/>
        </w:rPr>
        <w:t xml:space="preserve"> – среднее развитие костной и мышечной системы, умеренное жироотложение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 xml:space="preserve">Астеники – </w:t>
      </w:r>
      <w:r w:rsidRPr="00554785">
        <w:rPr>
          <w:sz w:val="24"/>
          <w:szCs w:val="24"/>
        </w:rPr>
        <w:t>узкая грудная клетка, слабое жироотложение, слабое развитие мышечной системы.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Конрад</w:t>
      </w:r>
      <w:r w:rsidRPr="00554785">
        <w:rPr>
          <w:sz w:val="24"/>
          <w:szCs w:val="24"/>
        </w:rPr>
        <w:t xml:space="preserve"> разделил обследуемых по физиологическим особенностям кровяного давления, дыхания, </w:t>
      </w:r>
      <w:proofErr w:type="gramStart"/>
      <w:r w:rsidRPr="00554785">
        <w:rPr>
          <w:sz w:val="24"/>
          <w:szCs w:val="24"/>
        </w:rPr>
        <w:t>энергетическому</w:t>
      </w:r>
      <w:proofErr w:type="gramEnd"/>
      <w:r w:rsidRPr="00554785">
        <w:rPr>
          <w:sz w:val="24"/>
          <w:szCs w:val="24"/>
        </w:rPr>
        <w:t xml:space="preserve"> и другим видам обмена веществ.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Конституциональные типы характеризуются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sz w:val="24"/>
          <w:szCs w:val="24"/>
        </w:rPr>
        <w:t xml:space="preserve">особенностями соотношения компонентов тела, топографии жировой, мышечной массы, соотношению </w:t>
      </w:r>
      <w:proofErr w:type="spellStart"/>
      <w:r w:rsidRPr="00554785">
        <w:rPr>
          <w:sz w:val="24"/>
          <w:szCs w:val="24"/>
        </w:rPr>
        <w:t>длиннотных</w:t>
      </w:r>
      <w:proofErr w:type="spellEnd"/>
      <w:r w:rsidRPr="00554785">
        <w:rPr>
          <w:sz w:val="24"/>
          <w:szCs w:val="24"/>
        </w:rPr>
        <w:t xml:space="preserve">, </w:t>
      </w:r>
      <w:proofErr w:type="spellStart"/>
      <w:r w:rsidRPr="00554785">
        <w:rPr>
          <w:sz w:val="24"/>
          <w:szCs w:val="24"/>
        </w:rPr>
        <w:t>обхватных</w:t>
      </w:r>
      <w:proofErr w:type="spellEnd"/>
      <w:r w:rsidRPr="00554785">
        <w:rPr>
          <w:sz w:val="24"/>
          <w:szCs w:val="24"/>
        </w:rPr>
        <w:t>, широтных звеньев тела. Все человечество делят на соматические типы, которые имеют общие физические, психические, обменные и гормональные особенности. Однако</w:t>
      </w:r>
      <w:proofErr w:type="gramStart"/>
      <w:r w:rsidRPr="00554785">
        <w:rPr>
          <w:sz w:val="24"/>
          <w:szCs w:val="24"/>
        </w:rPr>
        <w:t>,</w:t>
      </w:r>
      <w:proofErr w:type="gramEnd"/>
      <w:r w:rsidRPr="00554785">
        <w:rPr>
          <w:sz w:val="24"/>
          <w:szCs w:val="24"/>
        </w:rPr>
        <w:t xml:space="preserve"> существенной характеристикой конституциональных типов будут морфологические особенности.</w:t>
      </w:r>
    </w:p>
    <w:p w:rsidR="005C1C38" w:rsidRPr="00FF095B" w:rsidRDefault="00355E70" w:rsidP="00355E70">
      <w:pPr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Тесты для самоподготовки</w:t>
      </w:r>
    </w:p>
    <w:p w:rsidR="00355E70" w:rsidRPr="00355E70" w:rsidRDefault="00355E70" w:rsidP="00355E7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</w:t>
      </w:r>
    </w:p>
    <w:p w:rsidR="005C1C38" w:rsidRPr="00554785" w:rsidRDefault="005C1C38" w:rsidP="005C1C38">
      <w:pPr>
        <w:numPr>
          <w:ilvl w:val="0"/>
          <w:numId w:val="38"/>
        </w:numPr>
        <w:rPr>
          <w:sz w:val="24"/>
          <w:szCs w:val="24"/>
        </w:rPr>
      </w:pPr>
      <w:r w:rsidRPr="00554785">
        <w:rPr>
          <w:sz w:val="24"/>
          <w:szCs w:val="24"/>
        </w:rPr>
        <w:t>В задачи спортивной морфологии входят:</w:t>
      </w:r>
    </w:p>
    <w:p w:rsidR="005C1C38" w:rsidRPr="00554785" w:rsidRDefault="005C1C38" w:rsidP="005C1C38">
      <w:pPr>
        <w:ind w:left="720"/>
        <w:rPr>
          <w:sz w:val="24"/>
          <w:szCs w:val="24"/>
        </w:rPr>
      </w:pPr>
      <w:r w:rsidRPr="00554785">
        <w:rPr>
          <w:sz w:val="24"/>
          <w:szCs w:val="24"/>
        </w:rPr>
        <w:t>а. определение признаков, которые могут быть использованы в спортивном отборе, морфофункциональных признаков, по которым можно судить о состоянии тренированности</w:t>
      </w:r>
    </w:p>
    <w:p w:rsidR="005C1C38" w:rsidRPr="00554785" w:rsidRDefault="005C1C38" w:rsidP="005C1C38">
      <w:pPr>
        <w:ind w:left="720"/>
        <w:rPr>
          <w:sz w:val="24"/>
          <w:szCs w:val="24"/>
        </w:rPr>
      </w:pP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 xml:space="preserve">. учет </w:t>
      </w:r>
      <w:proofErr w:type="spellStart"/>
      <w:r w:rsidRPr="00554785">
        <w:rPr>
          <w:sz w:val="24"/>
          <w:szCs w:val="24"/>
        </w:rPr>
        <w:t>психо</w:t>
      </w:r>
      <w:proofErr w:type="spellEnd"/>
      <w:r w:rsidRPr="00554785">
        <w:rPr>
          <w:sz w:val="24"/>
          <w:szCs w:val="24"/>
        </w:rPr>
        <w:t xml:space="preserve"> – эмоционального состояния</w:t>
      </w:r>
    </w:p>
    <w:p w:rsidR="005C1C38" w:rsidRPr="00554785" w:rsidRDefault="005C1C38" w:rsidP="005C1C38">
      <w:pPr>
        <w:ind w:left="720"/>
        <w:rPr>
          <w:sz w:val="24"/>
          <w:szCs w:val="24"/>
        </w:rPr>
      </w:pPr>
      <w:r w:rsidRPr="00554785">
        <w:rPr>
          <w:sz w:val="24"/>
          <w:szCs w:val="24"/>
        </w:rPr>
        <w:t xml:space="preserve">в. </w:t>
      </w:r>
      <w:r w:rsidR="00355E70" w:rsidRPr="00554785">
        <w:rPr>
          <w:sz w:val="24"/>
          <w:szCs w:val="24"/>
        </w:rPr>
        <w:t>О</w:t>
      </w:r>
      <w:r w:rsidRPr="00554785">
        <w:rPr>
          <w:sz w:val="24"/>
          <w:szCs w:val="24"/>
        </w:rPr>
        <w:t xml:space="preserve">пределение </w:t>
      </w:r>
      <w:proofErr w:type="spellStart"/>
      <w:r w:rsidRPr="00554785">
        <w:rPr>
          <w:sz w:val="24"/>
          <w:szCs w:val="24"/>
        </w:rPr>
        <w:t>предболезненных</w:t>
      </w:r>
      <w:proofErr w:type="spellEnd"/>
      <w:r w:rsidRPr="00554785">
        <w:rPr>
          <w:sz w:val="24"/>
          <w:szCs w:val="24"/>
        </w:rPr>
        <w:t xml:space="preserve"> и болезненных состояний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2. Атрофия в спортивной морфологии (понятие):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а. уменьшение размера и объёмов органа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</w:t>
      </w: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>. увеличение размеров органа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в. </w:t>
      </w:r>
      <w:r w:rsidR="00355E70" w:rsidRPr="00554785">
        <w:rPr>
          <w:sz w:val="24"/>
          <w:szCs w:val="24"/>
        </w:rPr>
        <w:t>У</w:t>
      </w:r>
      <w:r w:rsidRPr="00554785">
        <w:rPr>
          <w:sz w:val="24"/>
          <w:szCs w:val="24"/>
        </w:rPr>
        <w:t>худшение питания тканей за счет ухудшения кровоснабжения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3. Методы исследования спортивной морфологии: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а. рентгеноскопия, ЭКГ, ЭМГ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</w:t>
      </w: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 xml:space="preserve">. антропометрия, </w:t>
      </w:r>
      <w:proofErr w:type="spellStart"/>
      <w:r w:rsidRPr="00554785">
        <w:rPr>
          <w:sz w:val="24"/>
          <w:szCs w:val="24"/>
        </w:rPr>
        <w:t>эхография</w:t>
      </w:r>
      <w:proofErr w:type="spell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в. ЧСС, АД, ЧД, ЖЁЛ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4. Формы адаптации в морфологическом плане: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а. быстрая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</w:t>
      </w: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>. медленная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в. </w:t>
      </w:r>
      <w:r w:rsidR="00355E70" w:rsidRPr="00554785">
        <w:rPr>
          <w:sz w:val="24"/>
          <w:szCs w:val="24"/>
        </w:rPr>
        <w:t>Н</w:t>
      </w:r>
      <w:r w:rsidRPr="00554785">
        <w:rPr>
          <w:sz w:val="24"/>
          <w:szCs w:val="24"/>
        </w:rPr>
        <w:t>ерациональная  и рациональная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5. Гипертрофия в спортивной морфологии: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а. уменьшение размеров органов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</w:t>
      </w: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>. увеличение размеров  и объёма органа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в. </w:t>
      </w:r>
      <w:r w:rsidR="00355E70" w:rsidRPr="00554785">
        <w:rPr>
          <w:sz w:val="24"/>
          <w:szCs w:val="24"/>
        </w:rPr>
        <w:t>У</w:t>
      </w:r>
      <w:r w:rsidRPr="00554785">
        <w:rPr>
          <w:sz w:val="24"/>
          <w:szCs w:val="24"/>
        </w:rPr>
        <w:t>лучшение питания тканей за счет увеличения кровоснабжения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6. Механические нагрузки в большей степени влияют </w:t>
      </w:r>
      <w:proofErr w:type="gramStart"/>
      <w:r w:rsidRPr="00554785">
        <w:rPr>
          <w:sz w:val="24"/>
          <w:szCs w:val="24"/>
        </w:rPr>
        <w:t>на</w:t>
      </w:r>
      <w:proofErr w:type="gramEnd"/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 ширину костей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</w:t>
      </w:r>
      <w:proofErr w:type="gramStart"/>
      <w:r w:rsidRPr="00554785">
        <w:rPr>
          <w:sz w:val="24"/>
          <w:szCs w:val="24"/>
        </w:rPr>
        <w:t>б</w:t>
      </w:r>
      <w:proofErr w:type="gramEnd"/>
      <w:r w:rsidRPr="00554785">
        <w:rPr>
          <w:sz w:val="24"/>
          <w:szCs w:val="24"/>
        </w:rPr>
        <w:t>. длину костей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в. </w:t>
      </w:r>
      <w:r w:rsidR="00355E70" w:rsidRPr="00554785">
        <w:rPr>
          <w:sz w:val="24"/>
          <w:szCs w:val="24"/>
        </w:rPr>
        <w:t>Ш</w:t>
      </w:r>
      <w:r w:rsidRPr="00554785">
        <w:rPr>
          <w:sz w:val="24"/>
          <w:szCs w:val="24"/>
        </w:rPr>
        <w:t xml:space="preserve">ирину и толщину костей 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 Вопросы для самоподготовки и контроля теоретических знаний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Антропометрические точки на туловище.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Антропометрические точки на верхних конечностях.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Антропометрические точки на нижних конечностях.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proofErr w:type="gramStart"/>
      <w:r w:rsidRPr="00554785">
        <w:rPr>
          <w:sz w:val="24"/>
          <w:szCs w:val="24"/>
        </w:rPr>
        <w:t xml:space="preserve">Антропометрический инструментарий: толстотный циркуль, ростомер, </w:t>
      </w:r>
      <w:proofErr w:type="spellStart"/>
      <w:r w:rsidRPr="00554785">
        <w:rPr>
          <w:sz w:val="24"/>
          <w:szCs w:val="24"/>
        </w:rPr>
        <w:t>калипер</w:t>
      </w:r>
      <w:proofErr w:type="spellEnd"/>
      <w:r w:rsidRPr="00554785">
        <w:rPr>
          <w:sz w:val="24"/>
          <w:szCs w:val="24"/>
        </w:rPr>
        <w:t>, медицинские весы, сантиметровая лента, антропометр, динамометр кистевой, динамометр становой.</w:t>
      </w:r>
      <w:proofErr w:type="gramEnd"/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Техника измерения высоты антропометрических точек над полом.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Техника измерения поперечных размеров тела.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 xml:space="preserve">Техника измерения </w:t>
      </w:r>
      <w:proofErr w:type="spellStart"/>
      <w:r w:rsidRPr="00554785">
        <w:rPr>
          <w:sz w:val="24"/>
          <w:szCs w:val="24"/>
        </w:rPr>
        <w:t>обхватных</w:t>
      </w:r>
      <w:proofErr w:type="spellEnd"/>
      <w:r w:rsidRPr="00554785">
        <w:rPr>
          <w:sz w:val="24"/>
          <w:szCs w:val="24"/>
        </w:rPr>
        <w:t xml:space="preserve"> размеров тела.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Методика определения проекционных размеров тела и его частей.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Техника измерения роста стоя.</w:t>
      </w:r>
    </w:p>
    <w:p w:rsidR="005C1C38" w:rsidRPr="00554785" w:rsidRDefault="005C1C38" w:rsidP="005C1C38">
      <w:pPr>
        <w:numPr>
          <w:ilvl w:val="0"/>
          <w:numId w:val="39"/>
        </w:numPr>
        <w:rPr>
          <w:sz w:val="24"/>
          <w:szCs w:val="24"/>
        </w:rPr>
      </w:pPr>
      <w:r w:rsidRPr="00554785">
        <w:rPr>
          <w:sz w:val="24"/>
          <w:szCs w:val="24"/>
        </w:rPr>
        <w:t>Техника измерения роста сидя.</w:t>
      </w:r>
    </w:p>
    <w:p w:rsidR="005C1C38" w:rsidRPr="00554785" w:rsidRDefault="00355E70" w:rsidP="00355E70">
      <w:pPr>
        <w:jc w:val="center"/>
        <w:rPr>
          <w:sz w:val="24"/>
          <w:szCs w:val="24"/>
        </w:rPr>
      </w:pPr>
      <w:r>
        <w:rPr>
          <w:sz w:val="24"/>
          <w:szCs w:val="24"/>
        </w:rPr>
        <w:t>Тема</w:t>
      </w:r>
      <w:proofErr w:type="gramStart"/>
      <w:r>
        <w:rPr>
          <w:sz w:val="24"/>
          <w:szCs w:val="24"/>
        </w:rPr>
        <w:t>2</w:t>
      </w:r>
      <w:proofErr w:type="gramEnd"/>
    </w:p>
    <w:p w:rsidR="005C1C38" w:rsidRPr="00554785" w:rsidRDefault="005C1C38" w:rsidP="005C1C38">
      <w:pPr>
        <w:numPr>
          <w:ilvl w:val="0"/>
          <w:numId w:val="28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Шейный бугорок расположен на шейном позвонке:</w:t>
      </w:r>
    </w:p>
    <w:p w:rsidR="005C1C38" w:rsidRPr="00554785" w:rsidRDefault="005C1C38" w:rsidP="005C1C38">
      <w:pPr>
        <w:tabs>
          <w:tab w:val="left" w:pos="3600"/>
        </w:tabs>
        <w:ind w:left="720"/>
        <w:rPr>
          <w:sz w:val="24"/>
          <w:szCs w:val="24"/>
        </w:rPr>
      </w:pPr>
      <w:r w:rsidRPr="00554785">
        <w:rPr>
          <w:sz w:val="24"/>
          <w:szCs w:val="24"/>
        </w:rPr>
        <w:t xml:space="preserve">А) </w:t>
      </w:r>
      <w:proofErr w:type="gramStart"/>
      <w:r w:rsidRPr="00554785">
        <w:rPr>
          <w:sz w:val="24"/>
          <w:szCs w:val="24"/>
        </w:rPr>
        <w:t>пятом</w:t>
      </w:r>
      <w:proofErr w:type="gramEnd"/>
    </w:p>
    <w:p w:rsidR="005C1C38" w:rsidRPr="00554785" w:rsidRDefault="005C1C38" w:rsidP="005C1C38">
      <w:pPr>
        <w:tabs>
          <w:tab w:val="left" w:pos="3600"/>
        </w:tabs>
        <w:ind w:left="720"/>
        <w:rPr>
          <w:sz w:val="24"/>
          <w:szCs w:val="24"/>
        </w:rPr>
      </w:pPr>
      <w:r w:rsidRPr="00554785">
        <w:rPr>
          <w:sz w:val="24"/>
          <w:szCs w:val="24"/>
        </w:rPr>
        <w:t>Б) шестом</w:t>
      </w:r>
    </w:p>
    <w:p w:rsidR="005C1C38" w:rsidRPr="00554785" w:rsidRDefault="005C1C38" w:rsidP="005C1C38">
      <w:pPr>
        <w:tabs>
          <w:tab w:val="left" w:pos="3600"/>
        </w:tabs>
        <w:ind w:left="720"/>
        <w:rPr>
          <w:sz w:val="24"/>
          <w:szCs w:val="24"/>
        </w:rPr>
      </w:pPr>
      <w:r w:rsidRPr="00554785">
        <w:rPr>
          <w:sz w:val="24"/>
          <w:szCs w:val="24"/>
        </w:rPr>
        <w:t xml:space="preserve">В) </w:t>
      </w:r>
      <w:proofErr w:type="gramStart"/>
      <w:r w:rsidRPr="00554785">
        <w:rPr>
          <w:sz w:val="24"/>
          <w:szCs w:val="24"/>
        </w:rPr>
        <w:t>седьмом</w:t>
      </w:r>
      <w:proofErr w:type="gramEnd"/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2. Борозда локтевого нерва находится по отношению к </w:t>
      </w:r>
      <w:proofErr w:type="spellStart"/>
      <w:r w:rsidRPr="00554785">
        <w:rPr>
          <w:sz w:val="24"/>
          <w:szCs w:val="24"/>
        </w:rPr>
        <w:t>надмыщелку</w:t>
      </w:r>
      <w:proofErr w:type="spellEnd"/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впереди внутреннего </w:t>
      </w:r>
      <w:proofErr w:type="spellStart"/>
      <w:r w:rsidRPr="00554785">
        <w:rPr>
          <w:sz w:val="24"/>
          <w:szCs w:val="24"/>
        </w:rPr>
        <w:t>надмыщелка</w:t>
      </w:r>
      <w:proofErr w:type="spellEnd"/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впереди наружного </w:t>
      </w:r>
      <w:proofErr w:type="spellStart"/>
      <w:r w:rsidRPr="00554785">
        <w:rPr>
          <w:sz w:val="24"/>
          <w:szCs w:val="24"/>
        </w:rPr>
        <w:t>надмыщелка</w:t>
      </w:r>
      <w:proofErr w:type="spellEnd"/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В) позади внутреннего </w:t>
      </w:r>
      <w:proofErr w:type="spellStart"/>
      <w:r w:rsidRPr="00554785">
        <w:rPr>
          <w:sz w:val="24"/>
          <w:szCs w:val="24"/>
        </w:rPr>
        <w:t>надмыщелка</w:t>
      </w:r>
      <w:proofErr w:type="spellEnd"/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3. На верхнем конце плечевой кости находится анатомическое образование: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мыщелок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головка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В) борозда локтевого нерва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4. Размеры таза у мужчин и </w:t>
      </w:r>
      <w:proofErr w:type="gramStart"/>
      <w:r w:rsidRPr="00554785">
        <w:rPr>
          <w:sz w:val="24"/>
          <w:szCs w:val="24"/>
        </w:rPr>
        <w:t>женщин</w:t>
      </w:r>
      <w:proofErr w:type="gramEnd"/>
      <w:r w:rsidRPr="00554785">
        <w:rPr>
          <w:sz w:val="24"/>
          <w:szCs w:val="24"/>
        </w:rPr>
        <w:t xml:space="preserve"> занимающихся и не занимающихся спортом: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А) у женщин - гимнасток меньше, чем у </w:t>
      </w:r>
      <w:proofErr w:type="gramStart"/>
      <w:r w:rsidRPr="00554785">
        <w:rPr>
          <w:sz w:val="24"/>
          <w:szCs w:val="24"/>
        </w:rPr>
        <w:t>женщин</w:t>
      </w:r>
      <w:proofErr w:type="gramEnd"/>
      <w:r w:rsidRPr="00554785">
        <w:rPr>
          <w:sz w:val="24"/>
          <w:szCs w:val="24"/>
        </w:rPr>
        <w:t xml:space="preserve"> не занимающихся спортом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Б) у женщин меньше чем у мужчин 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В) нет существенных отличий у мужчин и женщин, у спортсменов и не              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</w:t>
      </w:r>
      <w:proofErr w:type="gramStart"/>
      <w:r w:rsidRPr="00554785">
        <w:rPr>
          <w:sz w:val="24"/>
          <w:szCs w:val="24"/>
        </w:rPr>
        <w:t>занимающихся</w:t>
      </w:r>
      <w:proofErr w:type="gramEnd"/>
      <w:r w:rsidRPr="00554785">
        <w:rPr>
          <w:sz w:val="24"/>
          <w:szCs w:val="24"/>
        </w:rPr>
        <w:t xml:space="preserve"> спортом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5. Место локализации дельтовидной бугристости  на плечевой кости: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внутренняя поверхность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наружная поверхность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В) задняя поверхность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6. К наследственным морфологическим признакам относят все, </w:t>
      </w:r>
      <w:proofErr w:type="gramStart"/>
      <w:r w:rsidRPr="00554785">
        <w:rPr>
          <w:sz w:val="24"/>
          <w:szCs w:val="24"/>
        </w:rPr>
        <w:t>кроме</w:t>
      </w:r>
      <w:proofErr w:type="gramEnd"/>
      <w:r w:rsidRPr="00554785">
        <w:rPr>
          <w:sz w:val="24"/>
          <w:szCs w:val="24"/>
        </w:rPr>
        <w:t>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длины тела, обхвата груди, ширины таза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длины трубчатых костей, ширины эпифизов трубчатых костей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В) толщины компактного слоя и ширины костномозговой полости </w:t>
      </w:r>
      <w:proofErr w:type="gramStart"/>
      <w:r w:rsidRPr="00554785">
        <w:rPr>
          <w:sz w:val="24"/>
          <w:szCs w:val="24"/>
        </w:rPr>
        <w:t>трубчатых</w:t>
      </w:r>
      <w:proofErr w:type="gramEnd"/>
      <w:r w:rsidRPr="00554785">
        <w:rPr>
          <w:sz w:val="24"/>
          <w:szCs w:val="24"/>
        </w:rPr>
        <w:t xml:space="preserve"> 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   костей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7. Продольные размеры кисти у спортсменов в зависимости от специализации 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характеризуются: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 большим размером  у штангистов и боксёров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 большим размером у пловцов и боксёров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  В)  не зависят от специализации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8. Различие в ширине средней и нижней трети плечевой кости составляет у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 </w:t>
      </w:r>
      <w:proofErr w:type="gramStart"/>
      <w:r w:rsidRPr="00554785">
        <w:rPr>
          <w:sz w:val="24"/>
          <w:szCs w:val="24"/>
        </w:rPr>
        <w:t>занимающихся</w:t>
      </w:r>
      <w:proofErr w:type="gramEnd"/>
      <w:r w:rsidRPr="00554785">
        <w:rPr>
          <w:sz w:val="24"/>
          <w:szCs w:val="24"/>
        </w:rPr>
        <w:t xml:space="preserve"> и не занимающихся спортом: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А) у не </w:t>
      </w:r>
      <w:proofErr w:type="gramStart"/>
      <w:r w:rsidRPr="00554785">
        <w:rPr>
          <w:sz w:val="24"/>
          <w:szCs w:val="24"/>
        </w:rPr>
        <w:t>занимающихся</w:t>
      </w:r>
      <w:proofErr w:type="gramEnd"/>
      <w:r w:rsidRPr="00554785">
        <w:rPr>
          <w:sz w:val="24"/>
          <w:szCs w:val="24"/>
        </w:rPr>
        <w:t xml:space="preserve"> спортом – 0,8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Б) у не занимающихся спортом – </w:t>
      </w:r>
      <w:smartTag w:uri="urn:schemas-microsoft-com:office:smarttags" w:element="metricconverter">
        <w:smartTagPr>
          <w:attr w:name="ProductID" w:val="3,8 мм"/>
        </w:smartTagPr>
        <w:r w:rsidRPr="00554785">
          <w:rPr>
            <w:sz w:val="24"/>
            <w:szCs w:val="24"/>
          </w:rPr>
          <w:t>3,8 мм</w:t>
        </w:r>
      </w:smartTag>
      <w:r w:rsidRPr="00554785">
        <w:rPr>
          <w:sz w:val="24"/>
          <w:szCs w:val="24"/>
        </w:rPr>
        <w:t xml:space="preserve">, у штангистов – </w:t>
      </w:r>
      <w:smartTag w:uri="urn:schemas-microsoft-com:office:smarttags" w:element="metricconverter">
        <w:smartTagPr>
          <w:attr w:name="ProductID" w:val="0,6 мм"/>
        </w:smartTagPr>
        <w:r w:rsidRPr="00554785">
          <w:rPr>
            <w:sz w:val="24"/>
            <w:szCs w:val="24"/>
          </w:rPr>
          <w:t>0,6 мм</w:t>
        </w:r>
      </w:smartTag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В) равно 3, </w:t>
      </w:r>
      <w:smartTag w:uri="urn:schemas-microsoft-com:office:smarttags" w:element="metricconverter">
        <w:smartTagPr>
          <w:attr w:name="ProductID" w:val="0 мм"/>
        </w:smartTagPr>
        <w:r w:rsidRPr="00554785">
          <w:rPr>
            <w:sz w:val="24"/>
            <w:szCs w:val="24"/>
          </w:rPr>
          <w:t>0 мм</w:t>
        </w:r>
      </w:smartTag>
      <w:r w:rsidRPr="00554785">
        <w:rPr>
          <w:sz w:val="24"/>
          <w:szCs w:val="24"/>
        </w:rPr>
        <w:t xml:space="preserve"> у всех людей, независимо от занятий спортом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9. Механические нагрузки в большей мере влияют на такую характеристику кости, 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как: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А) ширина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Б) длина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   В) ширина и толщина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3600"/>
        </w:tabs>
        <w:jc w:val="center"/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Вопросы для самоподготовки и контроля теоретических знаний 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Определение понятия « Физическое развитие человека».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Факторы, обусловливающие физическое развитие человека.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Признаки, лежащие в основе определения физического развития.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Методы оценки физического развития.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Физическое развитие спортсменов различных специализаций.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>Значение изучения физического развития для тренеров и спортсменов.</w:t>
      </w:r>
    </w:p>
    <w:p w:rsidR="005C1C38" w:rsidRPr="00554785" w:rsidRDefault="005C1C38" w:rsidP="005C1C38">
      <w:pPr>
        <w:numPr>
          <w:ilvl w:val="0"/>
          <w:numId w:val="29"/>
        </w:num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Формула </w:t>
      </w:r>
      <w:proofErr w:type="spellStart"/>
      <w:r w:rsidRPr="00554785">
        <w:rPr>
          <w:sz w:val="24"/>
          <w:szCs w:val="24"/>
        </w:rPr>
        <w:t>Бенке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tabs>
          <w:tab w:val="left" w:pos="3600"/>
        </w:tabs>
        <w:ind w:left="360"/>
        <w:rPr>
          <w:sz w:val="24"/>
          <w:szCs w:val="24"/>
        </w:rPr>
      </w:pPr>
    </w:p>
    <w:p w:rsidR="005C1C38" w:rsidRPr="00554785" w:rsidRDefault="005C1C38" w:rsidP="005C1C38">
      <w:pPr>
        <w:tabs>
          <w:tab w:val="left" w:pos="3600"/>
        </w:tabs>
        <w:ind w:left="360"/>
        <w:rPr>
          <w:sz w:val="24"/>
          <w:szCs w:val="24"/>
        </w:rPr>
      </w:pPr>
      <w:bookmarkStart w:id="0" w:name="_GoBack"/>
      <w:bookmarkEnd w:id="0"/>
    </w:p>
    <w:p w:rsidR="005C1C38" w:rsidRPr="00554785" w:rsidRDefault="005C1C38" w:rsidP="005C1C38">
      <w:pPr>
        <w:tabs>
          <w:tab w:val="left" w:pos="3600"/>
        </w:tabs>
        <w:ind w:left="360"/>
        <w:jc w:val="center"/>
        <w:rPr>
          <w:sz w:val="24"/>
          <w:szCs w:val="24"/>
        </w:rPr>
      </w:pPr>
      <w:r w:rsidRPr="00554785">
        <w:rPr>
          <w:sz w:val="24"/>
          <w:szCs w:val="24"/>
        </w:rPr>
        <w:t>ГЛОССАРИЙ</w:t>
      </w:r>
    </w:p>
    <w:p w:rsidR="005C1C38" w:rsidRPr="00554785" w:rsidRDefault="005C1C38" w:rsidP="005C1C38">
      <w:pPr>
        <w:tabs>
          <w:tab w:val="left" w:pos="3600"/>
        </w:tabs>
        <w:rPr>
          <w:sz w:val="24"/>
          <w:szCs w:val="24"/>
        </w:rPr>
      </w:pPr>
      <w:r w:rsidRPr="00554785">
        <w:rPr>
          <w:sz w:val="24"/>
          <w:szCs w:val="24"/>
        </w:rPr>
        <w:t xml:space="preserve">      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АВТОМАТИЗМ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Характеристика заученного действия, осуществляемого непроизвольно или </w:t>
      </w:r>
      <w:proofErr w:type="spellStart"/>
      <w:r w:rsidRPr="00554785">
        <w:rPr>
          <w:sz w:val="24"/>
          <w:szCs w:val="24"/>
        </w:rPr>
        <w:t>неосознаваемо</w:t>
      </w:r>
      <w:proofErr w:type="spellEnd"/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АДАПТАЦИЯ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приспособления (привыкания) организма, направленный на поддержание гомеостаза при изменяющихся условиях существования.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горная</w:t>
      </w:r>
      <w:proofErr w:type="gramEnd"/>
      <w:r w:rsidRPr="00554785">
        <w:rPr>
          <w:sz w:val="24"/>
          <w:szCs w:val="24"/>
        </w:rPr>
        <w:t xml:space="preserve"> А. Процесс приспособления организма к природным условиям горной среды.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А. ощущений. Приспособительное изменение чувствительности (ее повышение или понижение) к интенсивности действующего на орган чувств раздражителя.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социально-психологическая</w:t>
      </w:r>
      <w:proofErr w:type="gramEnd"/>
      <w:r w:rsidRPr="00554785">
        <w:rPr>
          <w:sz w:val="24"/>
          <w:szCs w:val="24"/>
        </w:rPr>
        <w:t xml:space="preserve"> А. Процесс активного приспособления человека к условиям новой социальной среды; в итоге сближаются цели и ценностные ориентации личности и группы (напр., вхождение спортсмена в команду).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АДАПТОГЕНЫ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Естественные вещества растительного происхождения, ускоряющие приспособление организма к новым условиям жизнедеятельности.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АДРЕНАЛИН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- Гормон мозгового слоя надпочечников и </w:t>
      </w:r>
      <w:proofErr w:type="spellStart"/>
      <w:r w:rsidRPr="00554785">
        <w:rPr>
          <w:sz w:val="24"/>
          <w:szCs w:val="24"/>
        </w:rPr>
        <w:t>вненадпочечниковой</w:t>
      </w:r>
      <w:proofErr w:type="spellEnd"/>
      <w:r w:rsidRPr="00554785">
        <w:rPr>
          <w:sz w:val="24"/>
          <w:szCs w:val="24"/>
        </w:rPr>
        <w:t xml:space="preserve"> </w:t>
      </w:r>
      <w:proofErr w:type="spellStart"/>
      <w:r w:rsidRPr="00554785">
        <w:rPr>
          <w:sz w:val="24"/>
          <w:szCs w:val="24"/>
        </w:rPr>
        <w:t>хромафинной</w:t>
      </w:r>
      <w:proofErr w:type="spellEnd"/>
      <w:r w:rsidRPr="00554785">
        <w:rPr>
          <w:sz w:val="24"/>
          <w:szCs w:val="24"/>
        </w:rPr>
        <w:t xml:space="preserve"> ткани; стимулирует обмен веществ, повышает потребление кислорода и артериальное давление, в экстремальных условиях осуществляет мобилизацию функций и сил организма.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АККЛИМАТИЗАЦИЯ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Разновидность адаптации, процесс приспособления организма к изменившимся </w:t>
      </w:r>
      <w:proofErr w:type="spellStart"/>
      <w:proofErr w:type="gramStart"/>
      <w:r w:rsidRPr="00554785">
        <w:rPr>
          <w:sz w:val="24"/>
          <w:szCs w:val="24"/>
        </w:rPr>
        <w:t>климато-географическим</w:t>
      </w:r>
      <w:proofErr w:type="spellEnd"/>
      <w:proofErr w:type="gramEnd"/>
      <w:r w:rsidRPr="00554785">
        <w:rPr>
          <w:sz w:val="24"/>
          <w:szCs w:val="24"/>
        </w:rPr>
        <w:t xml:space="preserve"> условиям.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</w:t>
      </w:r>
      <w:proofErr w:type="gramStart"/>
      <w:r w:rsidRPr="00554785">
        <w:rPr>
          <w:sz w:val="24"/>
          <w:szCs w:val="24"/>
        </w:rPr>
        <w:t>горная</w:t>
      </w:r>
      <w:proofErr w:type="gramEnd"/>
      <w:r w:rsidRPr="00554785">
        <w:rPr>
          <w:sz w:val="24"/>
          <w:szCs w:val="24"/>
        </w:rPr>
        <w:t xml:space="preserve"> А. Активные сдвиги в организме под влиянием комплекса факторов горного климата, направленные на приспособление к внешней среде для сохранения постоянства гомеостаза и дееспособности организма в горах. Частный случай адаптации.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АКСЕЛЕРАЦИЯ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Ускорение темпов индивидуального развития по сравнению с предшествующими поколениями; проявляется в ускорении роста и полового созревания детей и подростков.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АКТИВНОСТЬ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А. спортсмена. Свойство личности спортсмена, проявляющееся в стремлении активно и творчески планировать и выполнять задачи подготовки, принимать и реализовывать решения, осуществлять самоконтроль и </w:t>
      </w:r>
      <w:proofErr w:type="spellStart"/>
      <w:r w:rsidRPr="00554785">
        <w:rPr>
          <w:sz w:val="24"/>
          <w:szCs w:val="24"/>
        </w:rPr>
        <w:t>саморегуляцию</w:t>
      </w:r>
      <w:proofErr w:type="spellEnd"/>
      <w:r w:rsidRPr="00554785">
        <w:rPr>
          <w:sz w:val="24"/>
          <w:szCs w:val="24"/>
        </w:rPr>
        <w:t xml:space="preserve"> своего состояния и действий в условиях соревнований и тренировки. Характеризуется значительной устойчивостью деятельности в отношении поставленной цели.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АНАБОЛИЗАТОРЫ НЕСТЕРОИДНЫЕ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Группа фармакологических средств, биологически активных веществ и пищевых добавок, способных положительно влиять на процессы анаболизма (усиливать синтез белка в организме), но не относящихся к допингам или иным запрещенным в спорте средствам. К ним относятся </w:t>
      </w:r>
      <w:proofErr w:type="spellStart"/>
      <w:r w:rsidRPr="00554785">
        <w:rPr>
          <w:sz w:val="24"/>
          <w:szCs w:val="24"/>
        </w:rPr>
        <w:t>оротовая</w:t>
      </w:r>
      <w:proofErr w:type="spellEnd"/>
      <w:r w:rsidRPr="00554785">
        <w:rPr>
          <w:sz w:val="24"/>
          <w:szCs w:val="24"/>
        </w:rPr>
        <w:t xml:space="preserve"> кислота, </w:t>
      </w:r>
      <w:proofErr w:type="spellStart"/>
      <w:r w:rsidRPr="00554785">
        <w:rPr>
          <w:sz w:val="24"/>
          <w:szCs w:val="24"/>
        </w:rPr>
        <w:t>метилурацил</w:t>
      </w:r>
      <w:proofErr w:type="spellEnd"/>
      <w:r w:rsidRPr="00554785">
        <w:rPr>
          <w:sz w:val="24"/>
          <w:szCs w:val="24"/>
        </w:rPr>
        <w:t xml:space="preserve">, </w:t>
      </w:r>
      <w:proofErr w:type="spellStart"/>
      <w:r w:rsidRPr="00554785">
        <w:rPr>
          <w:sz w:val="24"/>
          <w:szCs w:val="24"/>
        </w:rPr>
        <w:t>кобаламид</w:t>
      </w:r>
      <w:proofErr w:type="spellEnd"/>
      <w:r w:rsidRPr="00554785">
        <w:rPr>
          <w:sz w:val="24"/>
          <w:szCs w:val="24"/>
        </w:rPr>
        <w:t xml:space="preserve">, комбинации отдельных аминокислот, растительные </w:t>
      </w:r>
      <w:proofErr w:type="spellStart"/>
      <w:r w:rsidRPr="00554785">
        <w:rPr>
          <w:sz w:val="24"/>
          <w:szCs w:val="24"/>
        </w:rPr>
        <w:t>стеролы</w:t>
      </w:r>
      <w:proofErr w:type="spellEnd"/>
      <w:r w:rsidRPr="00554785">
        <w:rPr>
          <w:sz w:val="24"/>
          <w:szCs w:val="24"/>
        </w:rPr>
        <w:t xml:space="preserve"> и др.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b/>
          <w:sz w:val="24"/>
          <w:szCs w:val="24"/>
        </w:rPr>
        <w:t>АНАБОЛИЗАТОРЫ СТЕРОИДНЫЕ (ДОПИНГИ</w:t>
      </w:r>
      <w:r w:rsidRPr="00554785">
        <w:rPr>
          <w:sz w:val="24"/>
          <w:szCs w:val="24"/>
        </w:rPr>
        <w:t>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Лекарственные средства, усиливающие синтез белка в организме, а также задерживающие кальций, фосфор, серу. Применение </w:t>
      </w:r>
      <w:proofErr w:type="spellStart"/>
      <w:r w:rsidRPr="00554785">
        <w:rPr>
          <w:sz w:val="24"/>
          <w:szCs w:val="24"/>
        </w:rPr>
        <w:t>ихс</w:t>
      </w:r>
      <w:proofErr w:type="spellEnd"/>
      <w:r w:rsidRPr="00554785">
        <w:rPr>
          <w:sz w:val="24"/>
          <w:szCs w:val="24"/>
        </w:rPr>
        <w:t xml:space="preserve"> целью повышения спортивных результатов запрещено.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АНАБОЛИЗМ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химических процессов в организме, направленных на образование и обновление клеток и тканей.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АНАЛИЗ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2. Определение состава веществ.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</w:t>
      </w:r>
      <w:proofErr w:type="gramStart"/>
      <w:r w:rsidRPr="00554785">
        <w:rPr>
          <w:sz w:val="24"/>
          <w:szCs w:val="24"/>
        </w:rPr>
        <w:t>- биохимический А. Исследование изменений входящих в организм химических веществ, их структуры, распределения, превращения и функций.</w:t>
      </w:r>
      <w:proofErr w:type="gramEnd"/>
      <w:r w:rsidRPr="00554785">
        <w:rPr>
          <w:sz w:val="24"/>
          <w:szCs w:val="24"/>
        </w:rPr>
        <w:t xml:space="preserve"> Составная часть комплексного </w:t>
      </w:r>
      <w:proofErr w:type="gramStart"/>
      <w:r w:rsidRPr="00554785">
        <w:rPr>
          <w:sz w:val="24"/>
          <w:szCs w:val="24"/>
        </w:rPr>
        <w:t>контроля за</w:t>
      </w:r>
      <w:proofErr w:type="gramEnd"/>
      <w:r w:rsidRPr="00554785">
        <w:rPr>
          <w:sz w:val="24"/>
          <w:szCs w:val="24"/>
        </w:rPr>
        <w:t xml:space="preserve"> уровнем подготовленности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А. крови. Определение концентрации в крови гемоглобина, цветового показателя, количества эритроцитов, лейкоцитов, тромбоцитов, </w:t>
      </w:r>
      <w:proofErr w:type="spellStart"/>
      <w:r w:rsidRPr="00554785">
        <w:rPr>
          <w:sz w:val="24"/>
          <w:szCs w:val="24"/>
        </w:rPr>
        <w:t>ретикулоцитов</w:t>
      </w:r>
      <w:proofErr w:type="spellEnd"/>
      <w:r w:rsidRPr="00554785">
        <w:rPr>
          <w:sz w:val="24"/>
          <w:szCs w:val="24"/>
        </w:rPr>
        <w:t xml:space="preserve">, скорости оседания эритроцитов, подсчет лейкоцитарной формулы и т. д. Составная часть медицинского обследования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А. мочи. Определение количества мочи, ее физических свойств, химического состава, изучение микроскопической картины осадка. Составная часть медицинского обследования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А. печеночных ферментов. Важная часть исследования состояния здоровья спортсменов, особенно в связи с устранением негативных последствий приема допингов (в частности, анаболических стероидов).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АНАЛИЗАТОР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Анатомо-физиологическое образование центральной и периферической нервной системы, воспринимающее и анализирующее раздражения, действующие на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вестибулярный А. Обеспечивает восприятие и анализ информации о перемещении и положении тела в пространстве.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двигательный А. Обеспечивает восприятие и анализ движений тела и его частей во времени и пространстве.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зрительный А. Обеспечивает восприятие и анализ светового фона внешней среды, формирует образы и зрительные ощущения.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слуховой А. Обеспечивает восприятие и анализ звуковых раздражений, формирует слуховые ощущения.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тактильный А. Обеспечивает восприятие и анализ тактильных ощущений.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АНАМНЕЗ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сведений о здоровье человека, истории его болезней, жизни, спортивной подготовке, сообщаемые самим человеком или знающими его людьми.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АНДРОГЕНЫ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Группа мужских половых стероидных гормонов, стимулируют рост мышц, окостенение эпифизов длинных костей, ряд психических проявлений, например агрессивность.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АНТАГОНИСТЫ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Мышцы, которые в определенном суставном движении противоборствуют, тянут звено приблизительно в противоположном направлении.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АНТРОПОМЕТР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Инструмент, предназначенный для измерения ряда высотных проекционных размеров тела, а также некоторых его размеров по поперечной и </w:t>
      </w:r>
      <w:proofErr w:type="spellStart"/>
      <w:proofErr w:type="gramStart"/>
      <w:r w:rsidRPr="00554785">
        <w:rPr>
          <w:sz w:val="24"/>
          <w:szCs w:val="24"/>
        </w:rPr>
        <w:t>передне-задней</w:t>
      </w:r>
      <w:proofErr w:type="spellEnd"/>
      <w:proofErr w:type="gramEnd"/>
      <w:r w:rsidRPr="00554785">
        <w:rPr>
          <w:sz w:val="24"/>
          <w:szCs w:val="24"/>
        </w:rPr>
        <w:t xml:space="preserve"> оси.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АНТРОПОМЕТРИЯ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Система измерений и исследований в антропологии линейных размеров и др. физических характеристик тела человека (рост, масса, плотность, окружности и т. п.).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АПАТИЯ ПРЕДСТАРТОВАЯ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Негативное состояние перед стартом, характеризующееся пониженным эмоциональным возбуждением, вялостью, отсутствием желания выступать в соревнованиях, настроением астенического характера, ухудшением протекания психических процессов. Приводит к снижению физической активности.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АРИТМИЯ СЕРДЦА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Нарушение частоты или последовательности сердечных сокращений. Может иметь различную этиологию как физиологического, так и патологического характера.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АСИММЕТРИЯ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двигательная</w:t>
      </w:r>
      <w:proofErr w:type="gramEnd"/>
      <w:r w:rsidRPr="00554785">
        <w:rPr>
          <w:sz w:val="24"/>
          <w:szCs w:val="24"/>
        </w:rPr>
        <w:t xml:space="preserve"> А. Предпочтение в выполнении движений определенной рукой, ногой и т.п. 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АТЛЕТИЗМ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1. Система физических упражнений, направленная на всестороннюю силовую подготовку и совершенствование телосложения путем развития мышц. 2. Вид спорта, суть которого заключается в художественном позировании, позволяющем наиболее эффективно продемонстрировать развитие мышечной системы спортсмена и получить за это соответствующую оценку (бодибилдинг).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АТЛЕТИКА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разнообразных физических упражнений, воспитывающих силу, выносливость, быстроту, ловкость.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легкая</w:t>
      </w:r>
      <w:proofErr w:type="gramEnd"/>
      <w:r w:rsidRPr="00554785">
        <w:rPr>
          <w:sz w:val="24"/>
          <w:szCs w:val="24"/>
        </w:rPr>
        <w:t xml:space="preserve"> А. Вид спорта, объединяющий бег, ходьбу, прыжки и метания.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тяжелая А. Вид спорта, в основе которого лежит выполнение упражнений в поднятии тяжести (штанга) - рывка и толчка двумя руками спортсменами различных весовых категорий. До </w:t>
      </w:r>
      <w:smartTag w:uri="urn:schemas-microsoft-com:office:smarttags" w:element="metricconverter">
        <w:smartTagPr>
          <w:attr w:name="ProductID" w:val="1973 г"/>
        </w:smartTagPr>
        <w:r w:rsidRPr="00554785">
          <w:rPr>
            <w:sz w:val="24"/>
            <w:szCs w:val="24"/>
          </w:rPr>
          <w:t>1973 г</w:t>
        </w:r>
      </w:smartTag>
      <w:r w:rsidRPr="00554785">
        <w:rPr>
          <w:sz w:val="24"/>
          <w:szCs w:val="24"/>
        </w:rPr>
        <w:t>. в официальную программу соревнований входил и жим.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АУТОГЕМОТРАНСФУЗИЯ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Введение собственной крови, взятой из вены, с целью стимуляции защитных функций организма, повышения на некоторое время работоспособности. Кровь вводится в вену через определенный промежуток времени.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БАЛАНС ВОДНОГО ОБМЕНА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Соотношение между количеством воды, поступившей в организм, и количеством воды, выведенной из него.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БАЛЛИСТОКАРДИОГРАФИЯ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исследования функционального состояния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 xml:space="preserve"> системы человека. Широко применяется в спортивной медицине. Позволяет изучать силу и </w:t>
      </w:r>
      <w:proofErr w:type="spellStart"/>
      <w:r w:rsidRPr="00554785">
        <w:rPr>
          <w:sz w:val="24"/>
          <w:szCs w:val="24"/>
        </w:rPr>
        <w:t>координированность</w:t>
      </w:r>
      <w:proofErr w:type="spellEnd"/>
      <w:r w:rsidRPr="00554785">
        <w:rPr>
          <w:sz w:val="24"/>
          <w:szCs w:val="24"/>
        </w:rPr>
        <w:t xml:space="preserve"> сердечных сокращений, отражает внешнюю работу сердца.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БЕЛКИ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Высокомолекулярные органические вещества, построенные из остатков аминокислот, соединенных в определенной последовательности. Составляют основу процессов жизнедеятельности организма. Выполняют структурную и функциональную роль, осуществляют обмен веществ и энергетические превращения.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БИОЛОГИЧЕСКИЕ ЧАСЫ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физиологических и физико-химических внутриклеточных процессов, характеризующихся строгой периодичностью, которые лежат в основе биологических ритмов.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БИОРИТМ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Циклические колебания интенсивности и характера биологических процессов и явлений в организме.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годичный</w:t>
      </w:r>
      <w:proofErr w:type="gramEnd"/>
      <w:r w:rsidRPr="00554785">
        <w:rPr>
          <w:sz w:val="24"/>
          <w:szCs w:val="24"/>
        </w:rPr>
        <w:t xml:space="preserve"> Б. Циклические колебания биоритма в годичном цикле.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месячный</w:t>
      </w:r>
      <w:proofErr w:type="gramEnd"/>
      <w:r w:rsidRPr="00554785">
        <w:rPr>
          <w:sz w:val="24"/>
          <w:szCs w:val="24"/>
        </w:rPr>
        <w:t xml:space="preserve"> Б. Циклические колебания биоритма в </w:t>
      </w:r>
      <w:proofErr w:type="spellStart"/>
      <w:r w:rsidRPr="00554785">
        <w:rPr>
          <w:sz w:val="24"/>
          <w:szCs w:val="24"/>
        </w:rPr>
        <w:t>околомесячном</w:t>
      </w:r>
      <w:proofErr w:type="spellEnd"/>
      <w:r w:rsidRPr="00554785">
        <w:rPr>
          <w:sz w:val="24"/>
          <w:szCs w:val="24"/>
        </w:rPr>
        <w:t xml:space="preserve"> цикле.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многолетний</w:t>
      </w:r>
      <w:proofErr w:type="gramEnd"/>
      <w:r w:rsidRPr="00554785">
        <w:rPr>
          <w:sz w:val="24"/>
          <w:szCs w:val="24"/>
        </w:rPr>
        <w:t xml:space="preserve"> Б. Циклические колебания биоритма в многолетнем цикле.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суточный</w:t>
      </w:r>
      <w:proofErr w:type="gramEnd"/>
      <w:r w:rsidRPr="00554785">
        <w:rPr>
          <w:sz w:val="24"/>
          <w:szCs w:val="24"/>
        </w:rPr>
        <w:t xml:space="preserve"> Б. Циклические колебания биоритма в суточном (геофизическом) цикле.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ДОПИНГ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Запрещенные фармакологические препараты и процедуры, используемые с целью стимуляции физической и психической работоспособности и достижения благодаря этому высокого спортивного результата. Запрещенные вещества.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1. Анаболические агенты; </w:t>
      </w:r>
      <w:proofErr w:type="spellStart"/>
      <w:r w:rsidRPr="00554785">
        <w:rPr>
          <w:sz w:val="24"/>
          <w:szCs w:val="24"/>
        </w:rPr>
        <w:t>андрогенические</w:t>
      </w:r>
      <w:proofErr w:type="spellEnd"/>
      <w:r w:rsidRPr="00554785">
        <w:rPr>
          <w:sz w:val="24"/>
          <w:szCs w:val="24"/>
        </w:rPr>
        <w:t xml:space="preserve"> анаболические стероиды; бета-2-агонисты.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2. </w:t>
      </w:r>
      <w:proofErr w:type="spellStart"/>
      <w:r w:rsidRPr="00554785">
        <w:rPr>
          <w:sz w:val="24"/>
          <w:szCs w:val="24"/>
        </w:rPr>
        <w:t>Амфетамины</w:t>
      </w:r>
      <w:proofErr w:type="spellEnd"/>
      <w:r w:rsidRPr="00554785">
        <w:rPr>
          <w:sz w:val="24"/>
          <w:szCs w:val="24"/>
        </w:rPr>
        <w:t xml:space="preserve">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3. Пептидные гормоны, миметики и их аналоги, кортикостероиды.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4. Кокаин.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5. Стимуляторы, химические, фармакологические и относящиеся к ним соединения.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6. Наркотические анальгетики и относящиеся к ним соединения.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ВЕЛОТРЕНАЖЕР СТАЦИОНАРНЫЙ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Тренажерное устройство, напоминающее велосипед или велоэргометр, на котором вращение педалей осуществляется в положении сидя или лежа; используется для повышения аэробной подготовленности спортсменов и оздоровительной тренировке. </w:t>
      </w:r>
      <w:r w:rsidRPr="00554785">
        <w:rPr>
          <w:sz w:val="24"/>
          <w:szCs w:val="24"/>
        </w:rPr>
        <w:lastRenderedPageBreak/>
        <w:t xml:space="preserve">Современные </w:t>
      </w:r>
      <w:proofErr w:type="gramStart"/>
      <w:r w:rsidRPr="00554785">
        <w:rPr>
          <w:sz w:val="24"/>
          <w:szCs w:val="24"/>
        </w:rPr>
        <w:t>ВС</w:t>
      </w:r>
      <w:proofErr w:type="gramEnd"/>
      <w:r w:rsidRPr="00554785">
        <w:rPr>
          <w:sz w:val="24"/>
          <w:szCs w:val="24"/>
        </w:rPr>
        <w:t xml:space="preserve"> снабжаются мини-компьютерами для контроля за параметрами работы и программирования нагрузки.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ВЕЛОЭРГОМЕТР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Устройство с приводом велосипедного типа, предназначенное для оценки </w:t>
      </w:r>
      <w:proofErr w:type="spellStart"/>
      <w:r w:rsidRPr="00554785">
        <w:rPr>
          <w:sz w:val="24"/>
          <w:szCs w:val="24"/>
        </w:rPr>
        <w:t>энергозатрат</w:t>
      </w:r>
      <w:proofErr w:type="spellEnd"/>
      <w:r w:rsidRPr="00554785">
        <w:rPr>
          <w:sz w:val="24"/>
          <w:szCs w:val="24"/>
        </w:rPr>
        <w:t xml:space="preserve"> при выполнении работы, а также для др. эргометрических исследований.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ВЕЛОЭРГОМЕТРИЯ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исследования функциональных возможностей организма путем использования физической нагрузки разной мощности в виде вращения с различной частотой руками или ногами педального привода с меняющимся сопротивлением.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ВЕНТИЛЯЦИЯ ЛЁГКИХ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Обусловленная вдохом и выдохом циркуляция воздуха в легких: обеспечивает поддержание постоянства парциального давления кислорода и углекислого газа в артериальной крови.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максимальная В. Л. (МВЛ). Физиологический показатель предельных функциональных возможностей внешнего дыхания (объем вентиляции легких, достигнутый вследствие произвольных дыхательных циклов с частотой 65-75 в 1 мин и с предельной глубиной).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ВИДЫ СПОРТА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водные виды спорта. Группа видов спорта, занятия которыми проходят на воде. Основные водные виды спорта: плавание, прыжки в воду, синхронное плавание, водное поло, подводный спорт и т.д. Их объединяет умение занимающихся плавать и нырять.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военно-прикладные виды спорта. Виды спорта, способствующие специальной физической подготовленности и овладению необходимыми двигательными навыками для военной деятельности, повышения ее эффективности. Напр., парашютный спорт для летчиков, спортивное ориентирование для пограничников, плавание и гребля для моряков и т.п.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олимпийские виды спорта. Виды спорта, включенные в программу летних и зимних олимпийских игр.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профессионально-прикладные виды спорта. Виды спорта, способствующие повышению специальной физической подготовленности и овладению необходимыми двигательными навыками для профессиональной деятельности. Напр., альпинизм для монтажников-высотников, конный спорт для землеустроителей и геологов.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скоростно-силовые виды спорта. Виды спорта, сходные по проявлению физических качеств быстроты и силы. К ним относятся </w:t>
      </w:r>
      <w:proofErr w:type="spellStart"/>
      <w:r w:rsidRPr="00554785">
        <w:rPr>
          <w:sz w:val="24"/>
          <w:szCs w:val="24"/>
        </w:rPr>
        <w:t>моноструктурные</w:t>
      </w:r>
      <w:proofErr w:type="spellEnd"/>
      <w:r w:rsidRPr="00554785">
        <w:rPr>
          <w:sz w:val="24"/>
          <w:szCs w:val="24"/>
        </w:rPr>
        <w:t xml:space="preserve"> соревновательные упражнения относительно стабильной формы. </w:t>
      </w:r>
      <w:proofErr w:type="gramStart"/>
      <w:r w:rsidRPr="00554785">
        <w:rPr>
          <w:sz w:val="24"/>
          <w:szCs w:val="24"/>
        </w:rPr>
        <w:t xml:space="preserve">Разделяются на ациклические (прыжки, метания, тяжелая атлетика, гиревой спорт, пауэрлифтинг и т.п.) и циклические спринтерские: бег на короткие дистанции, барьерный бег, конькобежный и велосипедный спринт. </w:t>
      </w:r>
      <w:proofErr w:type="gram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spellStart"/>
      <w:r w:rsidRPr="00554785">
        <w:rPr>
          <w:sz w:val="24"/>
          <w:szCs w:val="24"/>
        </w:rPr>
        <w:t>сложнокоординационные</w:t>
      </w:r>
      <w:proofErr w:type="spellEnd"/>
      <w:r w:rsidRPr="00554785">
        <w:rPr>
          <w:sz w:val="24"/>
          <w:szCs w:val="24"/>
        </w:rPr>
        <w:t xml:space="preserve"> виды спорта. Виды спорта, связанные со </w:t>
      </w:r>
      <w:proofErr w:type="spellStart"/>
      <w:r w:rsidRPr="00554785">
        <w:rPr>
          <w:sz w:val="24"/>
          <w:szCs w:val="24"/>
        </w:rPr>
        <w:t>сложнокоординационной</w:t>
      </w:r>
      <w:proofErr w:type="spellEnd"/>
      <w:r w:rsidRPr="00554785">
        <w:rPr>
          <w:sz w:val="24"/>
          <w:szCs w:val="24"/>
        </w:rPr>
        <w:t xml:space="preserve"> деятельностью. Представляют собой, как правило, многоборья с периодически обновляющимися комбинациями (спортивные "искусства"). К ним относятся: спортивная и художественная гимнастика, акробатика, прыжки в воду, синхронное плавание, фигурное катание на коньках и т.п.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циклические виды спорта. Виды спорта, структура двигательной деятельности в которых характеризуется непрерывным повторением одного и того же цикла движений. Требуют преимущественного проявления выносливости и быстроты, имеют относительно стабильные формы соревновательного упражнения. </w:t>
      </w:r>
      <w:proofErr w:type="gramStart"/>
      <w:r w:rsidRPr="00554785">
        <w:rPr>
          <w:sz w:val="24"/>
          <w:szCs w:val="24"/>
        </w:rPr>
        <w:t>К ним относятся: ходьба, бег, плавание, лыжный, конькобежный, велосипедный, гребной спорт.</w:t>
      </w:r>
      <w:proofErr w:type="gramEnd"/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ВИТАМИНИЗАЦИЯ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Введение в пищевой рацион повышенных доз витаминов в периоды напряженной спортивной тренировки, а также для профилактики и лечения некоторых заболеваний.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ВИТАМИНЫ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Незаменимые низкомолекулярные соединения органического происхождения, поступающие с пищей в незначительных количествах и необходимые для нормального обмена веществ и жизнедеятельности организма. Известно около двух десятков веществ, которые могут быть отнесены к витаминам.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ВОДОЛЕЧЕНИЕ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Лечебно-профилактическое применение водных процедур (душ, ванны, обливания, купание, подводный массаж и др.) при варьировании температуры воды.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ВОЗБУДИМОСТЬ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Специфическая способность нервной или мышечной ткани отвечать реакцией возбуждения на раздражение.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ВОЗБУЖДЕНИЕ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В психологии - психопатологическое состояние с выраженным усилением психической и двигательной активности. 2. В физиологии - активный физиологический процесс, которым некоторые живые клетки (нервные, мышечные и др.) отвечают на внешнее воздействие. Выражается в ряде последовательных реакций, сопровождающихся освобождением различных видов энергии.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ВОЛОКНО    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мышечное волокно. Структурно-функциональная единица мышечной ткани (мышечная клетка), обладающая способностью к напряжению и сокращению.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нервное волокно. Отросток нейрона (аксон), окруженный оболочкой и проводящий нервные импульсы. Входит в состав периферической нервной системы и проводящих путей центральной нервной системы.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ВОСПИТАНИЕ         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моральное (нравственное) воспитание. Психолого-педагогический процесс, направленный на формирование понятий об общечеловеческих нравственных ценностях, формирование и совершенствование моральных черт характера (ответственности, честности, трудолюбия, коллективизма и др.), необходимых в жизни и спортивной деятельности, усвоение норм спортивной этики.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воспитание физических качеств. Педагогический процесс, направленный на воспитание и совершенствование быстроты, силы, выносливости, гибкости, координации движений.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физическое воспитание. Педагогический процесс, направленный на формирование двигательных навыков и развитие специфических способностей (скоростных, силовых, координационных, выносливости).</w:t>
      </w:r>
    </w:p>
    <w:p w:rsidR="00FF095B" w:rsidRDefault="00FF095B" w:rsidP="005C1C38">
      <w:pPr>
        <w:rPr>
          <w:b/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ВОССТАНОВЛЕНИЕ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Процесс, происходящий в организме после прекращения работы и заключающийся в постепенном переходе физиологических, биохимических и психических функций к </w:t>
      </w:r>
      <w:proofErr w:type="spellStart"/>
      <w:r w:rsidRPr="00554785">
        <w:rPr>
          <w:sz w:val="24"/>
          <w:szCs w:val="24"/>
        </w:rPr>
        <w:t>дорабочему</w:t>
      </w:r>
      <w:proofErr w:type="spellEnd"/>
      <w:r w:rsidRPr="00554785">
        <w:rPr>
          <w:sz w:val="24"/>
          <w:szCs w:val="24"/>
        </w:rPr>
        <w:t xml:space="preserve"> состоянию.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ВРАБАТЫВАЕМОСТЬ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Достигнутая в ходе тренировки способность организма завершать процесс врабатывания в укороченный срок.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ВРАБАТЫВАНИЕ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функциональных изменений в организме, происходящих в переходный период от состояния покоя к активной деятельности. Перестройка деятельности физиологических систем, повышение активности одних функций и снижение других, установка их взаимодействия на уровне, обеспечивающем эффективное выполнение рабочих операций.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ВЫВИХ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Стойкое смещение суставных концов костей за пределы их нормальной подвижности, иногда с разрывом суставной сумки и связок.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привычный вывих. Повторяющееся стойкое смещение суставных концов костей за пределы их нормальной подвижности.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ВЫСОКОГОРЬЕ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Местность на высоте свыше </w:t>
      </w:r>
      <w:smartTag w:uri="urn:schemas-microsoft-com:office:smarttags" w:element="metricconverter">
        <w:smartTagPr>
          <w:attr w:name="ProductID" w:val="2500 м"/>
        </w:smartTagPr>
        <w:r w:rsidRPr="00554785">
          <w:rPr>
            <w:sz w:val="24"/>
            <w:szCs w:val="24"/>
          </w:rPr>
          <w:t>2500 м</w:t>
        </w:r>
      </w:smartTag>
      <w:r w:rsidRPr="00554785">
        <w:rPr>
          <w:sz w:val="24"/>
          <w:szCs w:val="24"/>
        </w:rPr>
        <w:t xml:space="preserve"> над уровнем моря; используется для тренировочных занятий с целью повышения функциональных возможностей организма.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ГАЗОАНАЛИЗАТОР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 для проведения качественного и количественного анализа химического состава газовой смеси (чаще всего во вдыхаемом и выдыхаемом воздухе). Используется при тестировании спортсменов.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ГЕМОГЛОБИН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Красный дыхательный пигмент эритроцитов, участвующий в переносе кислорода от органов дыхания к тканям и углекислого газа от тканей к дыхательным органам.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ГЕН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Материальный носитель наследственности. Структурная и функциональная единица информации, способная к воспроизведению и расположенная в хромосоме.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ГЕНОТИП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индивидуальных особенностей организма, обусловленных в своем развитии действием генетических наследственных факторов.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ГИБКОСТЬ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опорно-двигательного аппарата, большая степень подвижности его звеньев относительно друг друга, что обусловливается амплитудой движения в суставе, которая, в свою очередь, зависит от строения сустава, суставной капсулы, связок, от силы и эластичности мышц и т.д. Дает возможность выполнять движения с широкой амплитудой. 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ГИБКОСТЬ АКТИВНАЯ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Амплитуда движения в суставах, проявляемая только за счет активности мышц.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ГИБКОСТЬ ПАССИВНАЯ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Наибольшая амплитуда движений в суставах, которая может быть достигнута за счет воздействия внешних сил.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ГИГИЕНА СПОРТИВНАЯ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Отрасль медицины, изучающая влияние факторов внешней среды и социальных условий на здоровье спортсмена.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ГИПЕРВЕНТИЛЯЦИЯ ЛЕГКИХ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Повышенная по сравнению с состоянием покоя легочная вентиляция вследствие увеличения частоты и глубины дыхания; сопровождается ростом напряжения кислорода и снижением напряжения углекислого газа в артериальной крови.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ГИПЕРЕМИЯ РАБОЧАЯ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Увеличенное кровенаполнение участка периферической сосудистой системы (органа, ткани), вызванное усиленным притоком крови при физических нагрузках.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ГИПЕРТОНУС МЫШЦ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Повышенный тонус мышц. Бывает функциональным (рабочим) и патологическим.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ГИПЕРТРОФИЯ РАБОЧАЯ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Прирост объема органа (мышцы, сердца и т.д.) или части тела за счет увеличения размеров и числа составляющих их специфических образований, обусловленных усиленной физической активностью.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ГИПОДИНАМИЯ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Нарушение в организме функций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>, дыхательной, пищеварительной систем, опорно-двигательного аппарата, в ряде случаев психики вследствие снижения уровня усилий при двигательной активности.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ГИПОКИНЕЗИЯ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Длительное снижение двигательной активности организма, сопровождающееся в ряде случаев соматовегетативными расстройствами.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ГИПОКСЕМИЯ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Пониженное содержание кислорода в крови, ведущее к гипоксии.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ГИПОКСИЯ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кислородного голодания, возникающее при недостаточном снабжении организма кислородом и (или) нарушении его потребления отдельными органами и тканями.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ГИПОКСИЯ ГИПОКСИЧЕСКАЯ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кислородного голодания у практически здоровых людей, являющееся результатом </w:t>
      </w:r>
      <w:proofErr w:type="spellStart"/>
      <w:r w:rsidRPr="00554785">
        <w:rPr>
          <w:sz w:val="24"/>
          <w:szCs w:val="24"/>
        </w:rPr>
        <w:t>недонасыщения</w:t>
      </w:r>
      <w:proofErr w:type="spellEnd"/>
      <w:r w:rsidRPr="00554785">
        <w:rPr>
          <w:sz w:val="24"/>
          <w:szCs w:val="24"/>
        </w:rPr>
        <w:t xml:space="preserve"> артериальной крови в легких в связи с пониженным напряжением кислорода в газовой среде (в горах, барокамерах).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ГИПОКСИЯ НАГРУЗКИ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Недостаток кислорода у спортсмена при выполнении физических упражнений повышенной интенсивности, когда потребность тканей в кислороде не может быть удовлетворена путем его своевременного транспорта.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ГЛИКОГЕН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Главный быстро мобилизуемый резервный углевод (полисахарид), основной субстрат для образования энергии. Находится </w:t>
      </w:r>
      <w:proofErr w:type="gramStart"/>
      <w:r w:rsidRPr="00554785">
        <w:rPr>
          <w:sz w:val="24"/>
          <w:szCs w:val="24"/>
        </w:rPr>
        <w:t>г</w:t>
      </w:r>
      <w:proofErr w:type="gramEnd"/>
      <w:r w:rsidRPr="00554785">
        <w:rPr>
          <w:sz w:val="24"/>
          <w:szCs w:val="24"/>
        </w:rPr>
        <w:t>. о. в мышцах и печени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ГЛИКОЛИЗ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Анаэробный ферментативный процесс расщепления углеводов (глюкозы, гликогена) до молочной кислоты, обеспечивающий клетку энергией в условиях недостаточного снабжения кислородом.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ГЛИКОНЕОГЕНЕЗ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образования глюкозы из </w:t>
      </w:r>
      <w:proofErr w:type="spellStart"/>
      <w:r w:rsidRPr="00554785">
        <w:rPr>
          <w:sz w:val="24"/>
          <w:szCs w:val="24"/>
        </w:rPr>
        <w:t>неуглеводных</w:t>
      </w:r>
      <w:proofErr w:type="spellEnd"/>
      <w:r w:rsidRPr="00554785">
        <w:rPr>
          <w:sz w:val="24"/>
          <w:szCs w:val="24"/>
        </w:rPr>
        <w:t xml:space="preserve"> предшественников и </w:t>
      </w:r>
      <w:proofErr w:type="spellStart"/>
      <w:r w:rsidRPr="00554785">
        <w:rPr>
          <w:sz w:val="24"/>
          <w:szCs w:val="24"/>
        </w:rPr>
        <w:t>лактата</w:t>
      </w:r>
      <w:proofErr w:type="spellEnd"/>
      <w:r w:rsidRPr="00554785">
        <w:rPr>
          <w:sz w:val="24"/>
          <w:szCs w:val="24"/>
        </w:rPr>
        <w:t xml:space="preserve">, происходящий во время работы </w:t>
      </w:r>
      <w:proofErr w:type="gramStart"/>
      <w:r w:rsidRPr="00554785">
        <w:rPr>
          <w:sz w:val="24"/>
          <w:szCs w:val="24"/>
        </w:rPr>
        <w:t>г</w:t>
      </w:r>
      <w:proofErr w:type="gramEnd"/>
      <w:r w:rsidRPr="00554785">
        <w:rPr>
          <w:sz w:val="24"/>
          <w:szCs w:val="24"/>
        </w:rPr>
        <w:t>. о. в печени.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ГЛЮКОЗА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Углевод из группы моносахаридов, один из основных источников энергии в организме.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ГОЛОВКА МЫШЦЫ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Группа мышечных волокон, объединенных одной фасцией и заканчивающихся одним сухожилием.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ГОМЕОСТАЗ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Относительное динамическое постоянство состава и свойств внутренней среды и устойчивость основных физиологических функций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ГОНИОМЕТРИЯ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 медицинской и антропометрической практике измерение в угловых градусах амплитуды движения в суставах.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ГОРМОН РОСТА (СОМАТОТРОПНЫЙ)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spellStart"/>
      <w:r w:rsidRPr="00554785">
        <w:rPr>
          <w:sz w:val="24"/>
          <w:szCs w:val="24"/>
        </w:rPr>
        <w:t>Глюкокортикоид</w:t>
      </w:r>
      <w:proofErr w:type="spellEnd"/>
      <w:r w:rsidRPr="00554785">
        <w:rPr>
          <w:sz w:val="24"/>
          <w:szCs w:val="24"/>
        </w:rPr>
        <w:t xml:space="preserve">, </w:t>
      </w:r>
      <w:proofErr w:type="gramStart"/>
      <w:r w:rsidRPr="00554785">
        <w:rPr>
          <w:sz w:val="24"/>
          <w:szCs w:val="24"/>
        </w:rPr>
        <w:t>вырабатываемый</w:t>
      </w:r>
      <w:proofErr w:type="gramEnd"/>
      <w:r w:rsidRPr="00554785">
        <w:rPr>
          <w:sz w:val="24"/>
          <w:szCs w:val="24"/>
        </w:rPr>
        <w:t xml:space="preserve"> передней долей гипофиза; стимулирует анаболические процессы, отнесен к допингам.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ГОРМОН РОСТА (СОМАТОТРОПНЫЙ)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spellStart"/>
      <w:r w:rsidRPr="00554785">
        <w:rPr>
          <w:sz w:val="24"/>
          <w:szCs w:val="24"/>
        </w:rPr>
        <w:t>Глюкокортикоид</w:t>
      </w:r>
      <w:proofErr w:type="spellEnd"/>
      <w:r w:rsidRPr="00554785">
        <w:rPr>
          <w:sz w:val="24"/>
          <w:szCs w:val="24"/>
        </w:rPr>
        <w:t xml:space="preserve">, </w:t>
      </w:r>
      <w:proofErr w:type="gramStart"/>
      <w:r w:rsidRPr="00554785">
        <w:rPr>
          <w:sz w:val="24"/>
          <w:szCs w:val="24"/>
        </w:rPr>
        <w:t>вырабатываемый</w:t>
      </w:r>
      <w:proofErr w:type="gramEnd"/>
      <w:r w:rsidRPr="00554785">
        <w:rPr>
          <w:sz w:val="24"/>
          <w:szCs w:val="24"/>
        </w:rPr>
        <w:t xml:space="preserve"> передней долей гипофиза; стимулирует анаболические процессы, отнесен к допингам.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ДАВЛЕНИЕ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атмосферное Д. Давление окружающего земной шар слоя воздуха на его поверхность, составляющее на уровне моря </w:t>
      </w:r>
      <w:smartTag w:uri="urn:schemas-microsoft-com:office:smarttags" w:element="metricconverter">
        <w:smartTagPr>
          <w:attr w:name="ProductID" w:val="1,033 кг"/>
        </w:smartTagPr>
        <w:r w:rsidRPr="00554785">
          <w:rPr>
            <w:sz w:val="24"/>
            <w:szCs w:val="24"/>
          </w:rPr>
          <w:t>1,033 кг</w:t>
        </w:r>
      </w:smartTag>
      <w:r w:rsidRPr="00554785">
        <w:rPr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 см"/>
        </w:smartTagPr>
        <w:r w:rsidRPr="00554785">
          <w:rPr>
            <w:sz w:val="24"/>
            <w:szCs w:val="24"/>
          </w:rPr>
          <w:t>1 см</w:t>
        </w:r>
      </w:smartTag>
      <w:proofErr w:type="gramStart"/>
      <w:r w:rsidRPr="00554785">
        <w:rPr>
          <w:sz w:val="24"/>
          <w:szCs w:val="24"/>
        </w:rPr>
        <w:t xml:space="preserve"> ,</w:t>
      </w:r>
      <w:proofErr w:type="gramEnd"/>
      <w:r w:rsidRPr="00554785">
        <w:rPr>
          <w:sz w:val="24"/>
          <w:szCs w:val="24"/>
        </w:rPr>
        <w:t xml:space="preserve"> что уравновешивает столб ртути высотой </w:t>
      </w:r>
      <w:smartTag w:uri="urn:schemas-microsoft-com:office:smarttags" w:element="metricconverter">
        <w:smartTagPr>
          <w:attr w:name="ProductID" w:val="760 мм"/>
        </w:smartTagPr>
        <w:r w:rsidRPr="00554785">
          <w:rPr>
            <w:sz w:val="24"/>
            <w:szCs w:val="24"/>
          </w:rPr>
          <w:t>760 мм</w:t>
        </w:r>
      </w:smartTag>
      <w:r w:rsidRPr="00554785">
        <w:rPr>
          <w:sz w:val="24"/>
          <w:szCs w:val="24"/>
        </w:rPr>
        <w:t xml:space="preserve">. С высотой убывает. На одних и тех же высотах атмосферное давление увеличивается от высоких широт </w:t>
      </w:r>
      <w:proofErr w:type="gramStart"/>
      <w:r w:rsidRPr="00554785">
        <w:rPr>
          <w:sz w:val="24"/>
          <w:szCs w:val="24"/>
        </w:rPr>
        <w:t>к</w:t>
      </w:r>
      <w:proofErr w:type="gramEnd"/>
      <w:r w:rsidRPr="00554785">
        <w:rPr>
          <w:sz w:val="24"/>
          <w:szCs w:val="24"/>
        </w:rPr>
        <w:t xml:space="preserve"> низким и в теплый период оно обычно выше, чем в холодный.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внутригрудное Д. В норме отрицательное давление в плевральной полости.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кровяное Д. Гидродинамическое давление крови в сосудах, обусловленное работой сердца и сопротивлением стенок сосудов. Характеризует деятельность </w:t>
      </w:r>
      <w:proofErr w:type="gramStart"/>
      <w:r w:rsidRPr="00554785">
        <w:rPr>
          <w:sz w:val="24"/>
          <w:szCs w:val="24"/>
        </w:rPr>
        <w:t>сердечно-сосудистой</w:t>
      </w:r>
      <w:proofErr w:type="gramEnd"/>
      <w:r w:rsidRPr="00554785">
        <w:rPr>
          <w:sz w:val="24"/>
          <w:szCs w:val="24"/>
        </w:rPr>
        <w:t xml:space="preserve"> системы.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парциальное Д. Давление отдельного компонента газовой смеси, которое он оказывал бы, если бы один занимал весь объем смеси. Особое значение имеет парциальное давление кислорода и углекислого газа во вдыхаемом воздухе.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ДВИЖЕНИЯ НЕПРОИЗВОЛЬНЫЕ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Двигательные акты, которые осуществляются без контроля сознания.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ДВИЖЕНИЯ ПРОИЗВОЛЬНЫЕ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Двигательные акты, осуществляемые под контролем сознания, при наличии у человека потребности в достижении определенной цели.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ДЕФИНИЦИЯ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Качество развития мускулатуры и степень достижения низкого процента подкожного жира в бодибилдинге, которые проявляются в отчетливой мышечной рельефности (не только продольным разделением пучков мышц, но и поперечной их </w:t>
      </w:r>
      <w:proofErr w:type="spellStart"/>
      <w:r w:rsidRPr="00554785">
        <w:rPr>
          <w:sz w:val="24"/>
          <w:szCs w:val="24"/>
        </w:rPr>
        <w:t>исчерченностью</w:t>
      </w:r>
      <w:proofErr w:type="spellEnd"/>
      <w:r w:rsidRPr="00554785">
        <w:rPr>
          <w:sz w:val="24"/>
          <w:szCs w:val="24"/>
        </w:rPr>
        <w:t>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ДЕТЕРИОРАЦИЯ ВЫСОКОГОРНАЯ (ВЫСОТНАЯ)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прогрессирующего ухудшения общего состояния и ослабления организма, несмотря на полезные приспособительные реакции, при длительном пребывании человека на очень больших высотах (более 5300-</w:t>
      </w:r>
      <w:smartTag w:uri="urn:schemas-microsoft-com:office:smarttags" w:element="metricconverter">
        <w:smartTagPr>
          <w:attr w:name="ProductID" w:val="5400 м"/>
        </w:smartTagPr>
        <w:r w:rsidRPr="00554785">
          <w:rPr>
            <w:sz w:val="24"/>
            <w:szCs w:val="24"/>
          </w:rPr>
          <w:t>5400 м</w:t>
        </w:r>
      </w:smartTag>
      <w:r w:rsidRPr="00554785">
        <w:rPr>
          <w:sz w:val="24"/>
          <w:szCs w:val="24"/>
        </w:rPr>
        <w:t>). Характеризуется замедлением восстановительных процессов, накоплением физической и психической усталости, развитием апатии, снижением аппетита вплоть до полного его исчезновения, нарастающей потерей массы тела, в т.ч. за счет дистрофии мышечной ткани.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ДЕЯТЕЛЬНОСТЬ СПОРТСМЕНА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Целенаправленная внешняя и внутренняя активность, обусловленная специфическими мотивами и интересами, внутренним содержанием которой являются психофизиологические процессы, а внешним проявлением - двигательные действия и операции. Деятельность спортсмена делится </w:t>
      </w:r>
      <w:proofErr w:type="gramStart"/>
      <w:r w:rsidRPr="00554785">
        <w:rPr>
          <w:sz w:val="24"/>
          <w:szCs w:val="24"/>
        </w:rPr>
        <w:t>на</w:t>
      </w:r>
      <w:proofErr w:type="gramEnd"/>
      <w:r w:rsidRPr="00554785">
        <w:rPr>
          <w:sz w:val="24"/>
          <w:szCs w:val="24"/>
        </w:rPr>
        <w:t xml:space="preserve"> соревновательную и тренировочную.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ДИЗАДАПТАЦИЯ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Расстройство приспособления организма к действию факторов внешней и внутренней среды, возникающее, как правило, в тех случаях, когда к организму предъявляются чрезмерные или необычные для него требования (срыв адаптации).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ДИНАМОГРАФ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 с пишущим устройством для регистрации силовых качеств.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ДИНАМОГРАФИЯ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Измерения силы спортсмена в движении с автоматической записью показателей.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ДИНАМОМЕТР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 для измерения силы мышц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кистевой динамометр. Прибор для измерения силы кисти.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становой динамометр. Прибор для измерения силы мышц-разгибателей туловища.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ДИНАМОМЕТРИЯ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 антропологии, медицине, спорте измерение силы мышц человека.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ДИСПАНСЕРИЗАЦИЯ СПОРТСМЕНА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Система профилактических и лечебных мероприятий, направленных на сохранение и укрепление здоровья спортсменов.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ДИСТАНЦИОМЕТР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 для измерения длины дистанции соревновании. Применяется в велосипедном, лыжном, автомобильном, мотоциклетном и др. видах спорта.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ДИСЦИПЛИНА ИГРОВАЯ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Выполнение в процессе игры спортсменом или всей командой предварительно разработанного общего плана проведения состязания, индивидуальных заданий и указаний тренера и капитана команды по ходу матча.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ДИСЦИПЛИНА СПОРТИВНАЯ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Согласно Олимпийской хартии - это составная часть вида спорта, курируемого одной спортивной федерацией, отличающаяся от др. составляющих дисциплин формой или содержанием соревновательной деятельности. </w:t>
      </w:r>
      <w:proofErr w:type="gramStart"/>
      <w:r w:rsidRPr="00554785">
        <w:rPr>
          <w:sz w:val="24"/>
          <w:szCs w:val="24"/>
        </w:rPr>
        <w:t>Напр., в легкой атлетике: бег, ходьба, прыжки, метания; в борьбе: греко-римская и вольная борьба.</w:t>
      </w:r>
      <w:proofErr w:type="gramEnd"/>
      <w:r w:rsidRPr="00554785">
        <w:rPr>
          <w:sz w:val="24"/>
          <w:szCs w:val="24"/>
        </w:rPr>
        <w:t xml:space="preserve"> Состоит из видов соревнований (соревнований на отдельных дистанциях, в отдельных весовых категориях и т.д.).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ДОЗИРОВАНИЕ ТРЕНИРОВОЧНОЙ НАГРУЗКИ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Определение объема тренировочных средств, их интенсивности, объективно необходимых для решения конкретных задач подготовки спортсмена.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ДОЛГ КИСЛОРОДНЫЙ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Объем кислорода, необходимого для окисления продуктов обмена веществ, накопившихся в организме во время напряженной мышечной работы, а также для восполнения резервного кислорода, израсходованного в процессе физической нагрузки.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ДОПИНГ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Запрещенные фармакологические препараты и процедуры, используемые с целью стимуляции физической и психической работоспособности и достижения благодаря этому высокого спортивного результата. Запрещенные вещества.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1. Анаболические агенты; </w:t>
      </w:r>
      <w:proofErr w:type="spellStart"/>
      <w:r w:rsidRPr="00554785">
        <w:rPr>
          <w:sz w:val="24"/>
          <w:szCs w:val="24"/>
        </w:rPr>
        <w:t>андрогенические</w:t>
      </w:r>
      <w:proofErr w:type="spellEnd"/>
      <w:r w:rsidRPr="00554785">
        <w:rPr>
          <w:sz w:val="24"/>
          <w:szCs w:val="24"/>
        </w:rPr>
        <w:t xml:space="preserve"> анаболические стероиды; бета-2-агонисты.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2. </w:t>
      </w:r>
      <w:proofErr w:type="spellStart"/>
      <w:r w:rsidRPr="00554785">
        <w:rPr>
          <w:sz w:val="24"/>
          <w:szCs w:val="24"/>
        </w:rPr>
        <w:t>Амфетамины</w:t>
      </w:r>
      <w:proofErr w:type="spellEnd"/>
      <w:r w:rsidRPr="00554785">
        <w:rPr>
          <w:sz w:val="24"/>
          <w:szCs w:val="24"/>
        </w:rPr>
        <w:t xml:space="preserve">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3. Пептидные гормоны, миметики и их аналоги, кортикостероиды.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4. Кокаин.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5. Стимуляторы, химические, фармакологические и относящиеся к ним соединения.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6. Наркотические анальгетики и относящиеся к ним соединения.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ДОПИНГИ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Запрещенные методы. 1. Кровяной допинг: </w:t>
      </w:r>
      <w:proofErr w:type="spellStart"/>
      <w:r w:rsidRPr="00554785">
        <w:rPr>
          <w:sz w:val="24"/>
          <w:szCs w:val="24"/>
        </w:rPr>
        <w:t>аутогемотрансфузия</w:t>
      </w:r>
      <w:proofErr w:type="spellEnd"/>
      <w:r w:rsidRPr="00554785">
        <w:rPr>
          <w:sz w:val="24"/>
          <w:szCs w:val="24"/>
        </w:rPr>
        <w:t xml:space="preserve">, использование </w:t>
      </w:r>
      <w:proofErr w:type="spellStart"/>
      <w:r w:rsidRPr="00554785">
        <w:rPr>
          <w:sz w:val="24"/>
          <w:szCs w:val="24"/>
        </w:rPr>
        <w:t>эритропоэтина</w:t>
      </w:r>
      <w:proofErr w:type="spellEnd"/>
      <w:r w:rsidRPr="00554785">
        <w:rPr>
          <w:sz w:val="24"/>
          <w:szCs w:val="24"/>
        </w:rPr>
        <w:t xml:space="preserve">, препаратов, увеличивающих плазму крови. 2. Использование веществ и </w:t>
      </w:r>
      <w:r w:rsidRPr="00554785">
        <w:rPr>
          <w:sz w:val="24"/>
          <w:szCs w:val="24"/>
        </w:rPr>
        <w:lastRenderedPageBreak/>
        <w:t xml:space="preserve">методов (например, диуретиков), которые меняют </w:t>
      </w:r>
      <w:proofErr w:type="gramStart"/>
      <w:r w:rsidRPr="00554785">
        <w:rPr>
          <w:sz w:val="24"/>
          <w:szCs w:val="24"/>
        </w:rPr>
        <w:t>целостность</w:t>
      </w:r>
      <w:proofErr w:type="gramEnd"/>
      <w:r w:rsidRPr="00554785">
        <w:rPr>
          <w:sz w:val="24"/>
          <w:szCs w:val="24"/>
        </w:rPr>
        <w:t xml:space="preserve"> и достоверность проб мочи, представленных на допинг-контроль.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ДЫХАНИЕ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процессов, обеспечивающих поступление в организм кислорода, его транспорт от легких к тканям, окисление органических веще</w:t>
      </w:r>
      <w:proofErr w:type="gramStart"/>
      <w:r w:rsidRPr="00554785">
        <w:rPr>
          <w:sz w:val="24"/>
          <w:szCs w:val="24"/>
        </w:rPr>
        <w:t>ств в тк</w:t>
      </w:r>
      <w:proofErr w:type="gramEnd"/>
      <w:r w:rsidRPr="00554785">
        <w:rPr>
          <w:sz w:val="24"/>
          <w:szCs w:val="24"/>
        </w:rPr>
        <w:t xml:space="preserve">анях и удаление углекислого газа из организма.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внешнее дыхание. Обмен газов между окружающей средой и кровью.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грудное дыхание. Дыхание, осуществляемое сокращающимися наружными и внутренними межреберными мышцами.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диафрагмальное дыхание. Дыхание, осуществляемое в основном за счет сокращения диафрагмы и мышц живота.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искусственное дыхание. Совокупность методов принудительной вентиляции легких воздухом или иной газовой смесью.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кожное дыхание. Процесс диффузии газов через кожу.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дыхание на два гребка. Наиболее естественный вариант дыхания в кроле на груди. Один вдох-выдох приходится на полный цикл движений пловца (на два гребка руками).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тканевое дыхание. Совокупность окислительно-восстановительных процессов в тканях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ЕДИНИЦА ДВИГАТЕЛЬНАЯ (ДЕ)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Иннервируемая одним </w:t>
      </w:r>
      <w:proofErr w:type="spellStart"/>
      <w:r w:rsidRPr="00554785">
        <w:rPr>
          <w:sz w:val="24"/>
          <w:szCs w:val="24"/>
        </w:rPr>
        <w:t>мотонейроном</w:t>
      </w:r>
      <w:proofErr w:type="spellEnd"/>
      <w:r w:rsidRPr="00554785">
        <w:rPr>
          <w:sz w:val="24"/>
          <w:szCs w:val="24"/>
        </w:rPr>
        <w:t xml:space="preserve"> группа мышечных волокон, которая работает как единое целое. Различают быстрые и медленные ДЕ, содержащие соответственные мышечные волокна.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ЁМКОСТЬ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жизненная</w:t>
      </w:r>
      <w:proofErr w:type="gramEnd"/>
      <w:r w:rsidRPr="00554785">
        <w:rPr>
          <w:sz w:val="24"/>
          <w:szCs w:val="24"/>
        </w:rPr>
        <w:t xml:space="preserve"> Ё. легких (ЖЕЛ). Максимальный объем воздуха, выдыхаемого после самого глубокого вдоха; важный критерий функциональных возможностей и физического развития организма.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кислородная</w:t>
      </w:r>
      <w:proofErr w:type="gramEnd"/>
      <w:r w:rsidRPr="00554785">
        <w:rPr>
          <w:sz w:val="24"/>
          <w:szCs w:val="24"/>
        </w:rPr>
        <w:t xml:space="preserve"> Ё. крови. Максимальное количество кислорода, которое может быть связано со 100 мл крови; зависит от концентрации в крови гемоглобина и выражается в объемных процентах.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ЖЕЛЕЗЫ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Ж. внутренней секреции</w:t>
      </w:r>
      <w:proofErr w:type="gramStart"/>
      <w:r w:rsidRPr="00554785">
        <w:rPr>
          <w:sz w:val="24"/>
          <w:szCs w:val="24"/>
        </w:rPr>
        <w:t>.</w:t>
      </w:r>
      <w:proofErr w:type="gramEnd"/>
      <w:r w:rsidRPr="00554785">
        <w:rPr>
          <w:sz w:val="24"/>
          <w:szCs w:val="24"/>
        </w:rPr>
        <w:t xml:space="preserve"> </w:t>
      </w:r>
      <w:proofErr w:type="gramStart"/>
      <w:r w:rsidRPr="00554785">
        <w:rPr>
          <w:sz w:val="24"/>
          <w:szCs w:val="24"/>
        </w:rPr>
        <w:t>с</w:t>
      </w:r>
      <w:proofErr w:type="gramEnd"/>
      <w:r w:rsidRPr="00554785">
        <w:rPr>
          <w:sz w:val="24"/>
          <w:szCs w:val="24"/>
        </w:rPr>
        <w:t xml:space="preserve">м. эндокринные ЖЕЛЕЗЫ.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эндокринные Ж. Органы (гипофиз, надпочечники, околощитовидные, половые железы, щитовидная железа, островки поджелудочной железы), выделяющие непосредственно в кровь или лимфу вырабатываемые ими физиологически активные вещества (гормоны). Во взаимодействии с нервной системой регулируют все функции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ЗАКРЕПЛЕНИЕ ДВИГАТЕЛЬНОГО ДЕЙСТВИЯ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Совершенствование двигательного действия на уровне двигательного навыка, при котором управление движениями происходит автоматизирование, с высокой надежностью.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ЗАНЯТИЕ ТРЕНИРОВОЧНОЕ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Основная форма проведения учебно-тренировочного процесса в спорте. Чаще всего имеет форму урока определенной направленности и соответствующего содержания. Проходит под руководством тренера, преподавателя или спортсмен проводит его самостоятельно.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ЗДОРОВЬЕ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организма, характеризующееся </w:t>
      </w:r>
      <w:proofErr w:type="gramStart"/>
      <w:r w:rsidRPr="00554785">
        <w:rPr>
          <w:sz w:val="24"/>
          <w:szCs w:val="24"/>
        </w:rPr>
        <w:t>совершенной</w:t>
      </w:r>
      <w:proofErr w:type="gramEnd"/>
      <w:r w:rsidRPr="00554785">
        <w:rPr>
          <w:sz w:val="24"/>
          <w:szCs w:val="24"/>
        </w:rPr>
        <w:t xml:space="preserve"> </w:t>
      </w:r>
      <w:proofErr w:type="spellStart"/>
      <w:r w:rsidRPr="00554785">
        <w:rPr>
          <w:sz w:val="24"/>
          <w:szCs w:val="24"/>
        </w:rPr>
        <w:t>саморегуляцией</w:t>
      </w:r>
      <w:proofErr w:type="spellEnd"/>
      <w:r w:rsidRPr="00554785">
        <w:rPr>
          <w:sz w:val="24"/>
          <w:szCs w:val="24"/>
        </w:rPr>
        <w:t xml:space="preserve"> органов и систем, гармоничным сочетанием физического, морального и социального благополучия.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ЗОНА НАГРУЗКИ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</w:t>
      </w:r>
      <w:proofErr w:type="gramStart"/>
      <w:r w:rsidRPr="00554785">
        <w:rPr>
          <w:sz w:val="24"/>
          <w:szCs w:val="24"/>
        </w:rPr>
        <w:t xml:space="preserve">Режим нагрузки, ограниченный при выполнении упражнения какими-то показателями: физиологическими (пульс, частота дыхания, потребление кислорода, накопление </w:t>
      </w:r>
      <w:proofErr w:type="spellStart"/>
      <w:r w:rsidRPr="00554785">
        <w:rPr>
          <w:sz w:val="24"/>
          <w:szCs w:val="24"/>
        </w:rPr>
        <w:t>лактатав</w:t>
      </w:r>
      <w:proofErr w:type="spellEnd"/>
      <w:r w:rsidRPr="00554785">
        <w:rPr>
          <w:sz w:val="24"/>
          <w:szCs w:val="24"/>
        </w:rPr>
        <w:t xml:space="preserve"> крови) или педагогическими (скорость, темп, усилия и др.).</w:t>
      </w:r>
      <w:proofErr w:type="gram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ИЗМЕРЕНИЯ АНТРОПОМЕТРИЧЕСКИЕ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Инструментальное определение линейных размеров тела человека, ориентированного в различных плоскостях, а также др. характеристик тела (масса, плотность и т.п.) в различных физических единицах (см, см</w:t>
      </w:r>
      <w:proofErr w:type="gramStart"/>
      <w:r w:rsidRPr="00554785">
        <w:rPr>
          <w:sz w:val="24"/>
          <w:szCs w:val="24"/>
        </w:rPr>
        <w:t>2</w:t>
      </w:r>
      <w:proofErr w:type="gramEnd"/>
      <w:r w:rsidRPr="00554785">
        <w:rPr>
          <w:sz w:val="24"/>
          <w:szCs w:val="24"/>
        </w:rPr>
        <w:t>, см3, кг и др.).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ИЗМЕРЕНИЕ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И. тренировочных нагрузок. Определение величины воздействия упражнений на организм, выраженного в показателях времени, пространства, усилий, числе повторений и т.д.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ИММУНИТЕТ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Невосприимчивость организма к возбудителям определенных болезней и ядов.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ИМПУЛЬС СИЛЫ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 механике - произведение силы на время ее действия (</w:t>
      </w:r>
      <w:proofErr w:type="spellStart"/>
      <w:r w:rsidRPr="00554785">
        <w:rPr>
          <w:sz w:val="24"/>
          <w:szCs w:val="24"/>
        </w:rPr>
        <w:t>Fxt</w:t>
      </w:r>
      <w:proofErr w:type="spellEnd"/>
      <w:r w:rsidRPr="00554785">
        <w:rPr>
          <w:sz w:val="24"/>
          <w:szCs w:val="24"/>
        </w:rPr>
        <w:t>). В спортивной науке понятие используется при биомеханическом анализе и обосновании техники движений.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ИНДИВИДУАЛИЗАЦИЯ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И. спортивной техники. Процесс приспособления техники упражнений к особенностям телосложения, физическим качествам, психическим свойствам спортсмена с целью наиболее эффективного использования их для достижения максимального спортивного результата.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И. тренировки. Построение спортивной тренировки в соответствии с индивидуальными особенностями спортсмена с целью достижения максимального спортивного результата.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ИНДИВИДУАЛЬНОСТЬ СПОРТСМЕНА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gramStart"/>
      <w:r w:rsidRPr="00554785">
        <w:rPr>
          <w:sz w:val="24"/>
          <w:szCs w:val="24"/>
        </w:rPr>
        <w:t>Неповторимое своеобразие личности спортсмена, проявляющееся, в интеллектуальной, эмоциональной, волевой и двигательной сферах.</w:t>
      </w:r>
      <w:proofErr w:type="gram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ИННЕРВАЦИЯ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Осуществляемая нервами связь центральной нервной системы с различными органами и тканями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КАПИЛЛЯРЫ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Мельчайшие кровеносные сосуды, пронизывающие органы и ткани организма и замыкающие круг кровообращения. Через их стенки совершается обмен веществ и респираторных газов между кровью и клетками тканей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КАРДИОГРАММА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Графически зарегистрированная кривая показателей сердечной деятельности; в зависимости от вида возмущения, генерируемого сердцем (</w:t>
      </w:r>
      <w:proofErr w:type="gramStart"/>
      <w:r w:rsidRPr="00554785">
        <w:rPr>
          <w:sz w:val="24"/>
          <w:szCs w:val="24"/>
        </w:rPr>
        <w:t>электрическое</w:t>
      </w:r>
      <w:proofErr w:type="gramEnd"/>
      <w:r w:rsidRPr="00554785">
        <w:rPr>
          <w:sz w:val="24"/>
          <w:szCs w:val="24"/>
        </w:rPr>
        <w:t xml:space="preserve">, звуковое, механическое и др.), различают кардиограмму, электрокардиограмму, </w:t>
      </w:r>
      <w:proofErr w:type="spellStart"/>
      <w:r w:rsidRPr="00554785">
        <w:rPr>
          <w:sz w:val="24"/>
          <w:szCs w:val="24"/>
        </w:rPr>
        <w:t>электрокимограмму</w:t>
      </w:r>
      <w:proofErr w:type="spellEnd"/>
      <w:r w:rsidRPr="00554785">
        <w:rPr>
          <w:sz w:val="24"/>
          <w:szCs w:val="24"/>
        </w:rPr>
        <w:t xml:space="preserve">, фонокардиограмму, </w:t>
      </w:r>
      <w:proofErr w:type="spellStart"/>
      <w:r w:rsidRPr="00554785">
        <w:rPr>
          <w:sz w:val="24"/>
          <w:szCs w:val="24"/>
        </w:rPr>
        <w:t>эзофагокардиограмму</w:t>
      </w:r>
      <w:proofErr w:type="spellEnd"/>
      <w:r w:rsidRPr="00554785">
        <w:rPr>
          <w:sz w:val="24"/>
          <w:szCs w:val="24"/>
        </w:rPr>
        <w:t xml:space="preserve">, эхокардиограмму, </w:t>
      </w:r>
      <w:proofErr w:type="spellStart"/>
      <w:r w:rsidRPr="00554785">
        <w:rPr>
          <w:sz w:val="24"/>
          <w:szCs w:val="24"/>
        </w:rPr>
        <w:t>баллистокардиограмму</w:t>
      </w:r>
      <w:proofErr w:type="spellEnd"/>
      <w:r w:rsidRPr="00554785">
        <w:rPr>
          <w:sz w:val="24"/>
          <w:szCs w:val="24"/>
        </w:rPr>
        <w:t xml:space="preserve"> и др.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КАРДИОГРАФ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Прибор, регистрирующий деятельность сердца.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КИСЛОТА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аденозиндифосфорная кислота (</w:t>
      </w:r>
      <w:proofErr w:type="spellStart"/>
      <w:r w:rsidRPr="00554785">
        <w:rPr>
          <w:sz w:val="24"/>
          <w:szCs w:val="24"/>
        </w:rPr>
        <w:t>аденозиндифосфат</w:t>
      </w:r>
      <w:proofErr w:type="spellEnd"/>
      <w:r w:rsidRPr="00554785">
        <w:rPr>
          <w:sz w:val="24"/>
          <w:szCs w:val="24"/>
        </w:rPr>
        <w:t xml:space="preserve">, АДФ). Химическое соединение, предшественник АТФ. Играет важную роль в энергетике клетки.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аденозинмонофосфорная кислота (</w:t>
      </w:r>
      <w:proofErr w:type="spellStart"/>
      <w:r w:rsidRPr="00554785">
        <w:rPr>
          <w:sz w:val="24"/>
          <w:szCs w:val="24"/>
        </w:rPr>
        <w:t>аденозинмонофосфат</w:t>
      </w:r>
      <w:proofErr w:type="spellEnd"/>
      <w:r w:rsidRPr="00554785">
        <w:rPr>
          <w:sz w:val="24"/>
          <w:szCs w:val="24"/>
        </w:rPr>
        <w:t xml:space="preserve">, АМФ). Химическое соединение - один из важнейших биохимических регуляторов. Участвует в передаче нервного возбуждения, зрительного восприятия, мышечного сокращения и др.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аденозинтрифосфорная кислота (</w:t>
      </w:r>
      <w:proofErr w:type="spellStart"/>
      <w:r w:rsidRPr="00554785">
        <w:rPr>
          <w:sz w:val="24"/>
          <w:szCs w:val="24"/>
        </w:rPr>
        <w:t>аденозинтрифосфат</w:t>
      </w:r>
      <w:proofErr w:type="spellEnd"/>
      <w:r w:rsidRPr="00554785">
        <w:rPr>
          <w:sz w:val="24"/>
          <w:szCs w:val="24"/>
        </w:rPr>
        <w:t xml:space="preserve">, АТФ). Универсальный источник энергии во всех живых организмах. Обеспечивает мышечное сокращение, синтетические и др. процессы жизнедеятельности.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молочная кислота (</w:t>
      </w:r>
      <w:proofErr w:type="spellStart"/>
      <w:r w:rsidRPr="00554785">
        <w:rPr>
          <w:sz w:val="24"/>
          <w:szCs w:val="24"/>
        </w:rPr>
        <w:t>лактат</w:t>
      </w:r>
      <w:proofErr w:type="spellEnd"/>
      <w:r w:rsidRPr="00554785">
        <w:rPr>
          <w:sz w:val="24"/>
          <w:szCs w:val="24"/>
        </w:rPr>
        <w:t>). Важный промежуточный продукт обмена веществ, конечный продукт анаэробного обмена при интенсивной мышечной работе содержание молочной кислоты в крови резко возрастает.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КЛЕТКА ГРУДНАЯ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Верхняя часть туловища, образованная грудиной, 12 парами ребер и грудным отделом позвоночника; пространство внутри грудной клетки (грудная полость), где расположены некоторые важнейшие органы (сердце, легкие и др.), отделено от брюшной полости диафрагмой.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КОМПЛЕКС УПРАЖНЕНИЙ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Несколько упражнений, подобранных в определенном порядке для решения конкретной задачи.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КОМПОЗИЦИЯ МЫШЦ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Соотношение быстрых и медленных мышечных волокон в составе определенных мышц человека и животных. Во многом определяет задатки для специализации в отдельных видах спорта.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КОМПРЕССИЯ СОСУДОВ МЫШЦ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Сдавливание сосудов мы</w:t>
      </w:r>
      <w:proofErr w:type="gramStart"/>
      <w:r w:rsidRPr="00554785">
        <w:rPr>
          <w:sz w:val="24"/>
          <w:szCs w:val="24"/>
        </w:rPr>
        <w:t>шц всл</w:t>
      </w:r>
      <w:proofErr w:type="gramEnd"/>
      <w:r w:rsidRPr="00554785">
        <w:rPr>
          <w:sz w:val="24"/>
          <w:szCs w:val="24"/>
        </w:rPr>
        <w:t>едствие повышения внутримышечного давления во время сильного сокращения и напряжения мышц; сопровождается частичным или полным прекращением кровотока.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КООРДИНАЦИЯ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внутримышечная координация. Согласованность работы отдельных двигательных единиц в составе одной мышцы.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движений координация. Достигнутые в результате тренировки согласованность и упорядоченность в пространстве и во времени движений отдельных частей тела спортсмена, способность быстро преобразовывать движения в соответствии с новыми условиями. Достигается наиболее рациональным включением мышечных групп, обеспечивающих выполнение движения по показателям пространственных, временных и динамических характеристик в соответствии со структурой конкретного двигательного навыка.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межмышечная координация. Согласованность в работе нескольких мышечных групп, обеспечивающая выполнение того или иного движения.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КОРТИКОСТЕРОИДЫ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Группа стероидных гормонов, вырабатываемых корковым веществом надпочечников. Регулируют в организме минеральный обмен, обмен углеводов, белков и жиров.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КОЭФФИЦИЕНТ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дыхательный коэффициент. Отношение объема углекислого газа, выделенного из организма за определенное время при дыхании, к объему поглощенного за то же время кислорода. Важный показатель обмена веществ.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коэффициент использования кислорода. Физиологический критерий, выражающий в процентах отношение количества кислорода, потребленного тканями организма, к общему его содержанию во вдыхаемом воздухе.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коэффициент полезного действия мышцы. Критерий эффективности сократительной деятельности скелетной мышцы; определяется отношением полезно совершенной механической работы к суммарному количеству выделенной энергии. 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КРЕАТИН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Азотсодержащая органическая кислота. Входит в состав </w:t>
      </w:r>
      <w:proofErr w:type="spellStart"/>
      <w:r w:rsidRPr="00554785">
        <w:rPr>
          <w:sz w:val="24"/>
          <w:szCs w:val="24"/>
        </w:rPr>
        <w:t>фосфокреатина</w:t>
      </w:r>
      <w:proofErr w:type="spellEnd"/>
      <w:r w:rsidRPr="00554785">
        <w:rPr>
          <w:sz w:val="24"/>
          <w:szCs w:val="24"/>
        </w:rPr>
        <w:t xml:space="preserve"> - запасного энергетического вещества в клетках мышц и мозга.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КРОВООБРАЩЕНИЕ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Движение крови в замкнутой системе кровеносных сосудов, обусловленное </w:t>
      </w:r>
      <w:proofErr w:type="gramStart"/>
      <w:r w:rsidRPr="00554785">
        <w:rPr>
          <w:sz w:val="24"/>
          <w:szCs w:val="24"/>
        </w:rPr>
        <w:t>г</w:t>
      </w:r>
      <w:proofErr w:type="gramEnd"/>
      <w:r w:rsidRPr="00554785">
        <w:rPr>
          <w:sz w:val="24"/>
          <w:szCs w:val="24"/>
        </w:rPr>
        <w:t>. о. сокращениями сердца.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КРОВОСНАБЖЕНИЕ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Обеспечение артериальной кровью тканей и органов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КРОВЬ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gramStart"/>
      <w:r w:rsidRPr="00554785">
        <w:rPr>
          <w:sz w:val="24"/>
          <w:szCs w:val="24"/>
        </w:rPr>
        <w:t>Жидкая ткань организма, циркулирующая в кровеносной системе и состоящая из плазмы и форменных элементов; осуществляет транспортную, регуляторную, защитную и др. функции.</w:t>
      </w:r>
      <w:proofErr w:type="gram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ЛЕЙКОЦИТЫ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Бесцветные клетки крови. Все типы лейкоцитов имеют ядро и способны к активному движению. В организме поглощают бактерии и отмершие клетки, вырабатывают антитела.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ЛИМФА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Жидкая ткань организма, содержащаяся в лимфатических сосудах и узлах человека.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ЛОКОМОЦИИ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Движения человека, обеспечивающие активное перемещение в пространстве (бег, ходьба, прыжки, плавание и т.п.).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МАССАЖ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Механическое воздействие специальными приемами на ткани и органы человека, осуществляемое аппаратом или руками.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вибрационный массаж. Массаж с помощью специальных аппаратов-вибраторов, вызывающих вибрацию мышц. Имеет разновидности: вибрационно-вакуумный и вибрационно-подводный массаж.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восстановительный массаж. Массаж, снимающий утомление после физической нагрузки.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лечебный массаж. Массаж, который проводится с лечебной целью по назначению врача при ряде заболеваний.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локальный спортивный массаж. Массаж какой-либо части тела (верхней или нижней конечности, грудной клетки и т.д.).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общий гигиенический массаж. Массаж, который проводится с целью нормализации жизнедеятельности организма, ухода за телом, а также с др. гигиеническими целями.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общий спортивный массаж. Массаж всей поверхности тела с использованием основных массажных приемов.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подводно-струйный массаж. Гидромассаж под высоким давлением водяной струи в ванне. Применяется для сгонки веса.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предварительный массаж. Массаж, направленный на подготовку спортсмена к тренировочному занятию.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предсоревновательный массаж. Массаж, способствующий подготовке к спортивному соревнованию.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разминочный массаж. Массаж, который проводится непосредственно перед стартом до, в период и после разминки с целью повышения работоспособности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сегментарный массаж. Массаж на определенных рефлексогенных зонах поверхности тела.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согревающий массаж. Массаж, рекомендуемый в прохладную погоду перед тренировочным занятием, соревнованиями, между забегами, схватками, попытками.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тонизирующий массаж. Массаж, рекомендуемый для борьбы со стартовой апатией.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точечный массаж. Массаж, при котором массажист пальцем или кистью акцентированно воздействует на кожные биологически активные точки на поверхности тела (у человека их около 700).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тренировочный массаж. Массаж, который проводится с целью повышения функционального состояния организма спортсмена в процессе тренировочного занятия.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успокаивающий массаж. Массаж, рекомендуемый для снятия излишнего психического напряжения, особенно перед стартом в соревнованиях.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МЕДИЦИНА СПОРТИВНАЯ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Раздел медицины, изучающий состояние здоровья, физическое развитие физкультурников и спортсменов, патологию, диагностику, лечение и профилактику заболеваний и травм, связанных с занятиями спортом. В ряде стран в понятие "спортивная медицина" включают также спортивную морфологию, физиологию, биохимию, гигиену и лечебную физическую культуру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МЕТАБОЛИЗМ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- см. ОБМЕН веществ.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МИОГЛОБИН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Железосодержащий белок, находящийся в саркоплазме мышечных волокон. Способен удерживать кислород и по мере потребности отдавать его. </w:t>
      </w:r>
      <w:proofErr w:type="gramStart"/>
      <w:r w:rsidRPr="00554785">
        <w:rPr>
          <w:sz w:val="24"/>
          <w:szCs w:val="24"/>
        </w:rPr>
        <w:t>Близок</w:t>
      </w:r>
      <w:proofErr w:type="gramEnd"/>
      <w:r w:rsidRPr="00554785">
        <w:rPr>
          <w:sz w:val="24"/>
          <w:szCs w:val="24"/>
        </w:rPr>
        <w:t xml:space="preserve"> по структуре гемоглобину. Миоглобина больше в медленных мышечных волокнах.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МИОКАРД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см. сердечная МЫШЦА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МИОФИБРИЛЛЫ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Сократимые волокна в структуре сердечной и </w:t>
      </w:r>
      <w:proofErr w:type="gramStart"/>
      <w:r w:rsidRPr="00554785">
        <w:rPr>
          <w:sz w:val="24"/>
          <w:szCs w:val="24"/>
        </w:rPr>
        <w:t>поперечно-полосатых</w:t>
      </w:r>
      <w:proofErr w:type="gramEnd"/>
      <w:r w:rsidRPr="00554785">
        <w:rPr>
          <w:sz w:val="24"/>
          <w:szCs w:val="24"/>
        </w:rPr>
        <w:t xml:space="preserve"> мышц. Состоят из белковых нитей - </w:t>
      </w:r>
      <w:proofErr w:type="spellStart"/>
      <w:r w:rsidRPr="00554785">
        <w:rPr>
          <w:sz w:val="24"/>
          <w:szCs w:val="24"/>
        </w:rPr>
        <w:t>протофибрилл</w:t>
      </w:r>
      <w:proofErr w:type="spell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МИОФИЛАМЕНТЫ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Белковые нити, составляющие основную массу миофибрилл (толстые - </w:t>
      </w:r>
      <w:proofErr w:type="spellStart"/>
      <w:r w:rsidRPr="00554785">
        <w:rPr>
          <w:sz w:val="24"/>
          <w:szCs w:val="24"/>
        </w:rPr>
        <w:t>миозиновые</w:t>
      </w:r>
      <w:proofErr w:type="spellEnd"/>
      <w:r w:rsidRPr="00554785">
        <w:rPr>
          <w:sz w:val="24"/>
          <w:szCs w:val="24"/>
        </w:rPr>
        <w:t xml:space="preserve">, тонкие - </w:t>
      </w:r>
      <w:proofErr w:type="spellStart"/>
      <w:r w:rsidRPr="00554785">
        <w:rPr>
          <w:sz w:val="24"/>
          <w:szCs w:val="24"/>
        </w:rPr>
        <w:t>актиновые</w:t>
      </w:r>
      <w:proofErr w:type="spellEnd"/>
      <w:r w:rsidRPr="00554785">
        <w:rPr>
          <w:sz w:val="24"/>
          <w:szCs w:val="24"/>
        </w:rPr>
        <w:t>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МИТОХОНДРИИ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Органоиды, в которых протекают окислительно-восстановительные реакции, обеспечивающие клетки энергией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МОБИЛИЗАЦИЯ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активизации психической деятельности и психофизиологического состояния спортсмена для успешного выполнения отдельной двигательной задачи или выступления в соревнованиях.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МОДЕЛИРОВАНИЕ В СПОРТЕ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Формирование логическими средствами определенной абстрактной модели будущей целевой соревновательной деятельности (соответствующего состояния спортсмена), структуры тренировочного и соревновательного процесса, обеспечивающего достижение прогнозируемых состояний и результатов. </w:t>
      </w:r>
      <w:proofErr w:type="gramStart"/>
      <w:r w:rsidRPr="00554785">
        <w:rPr>
          <w:sz w:val="24"/>
          <w:szCs w:val="24"/>
        </w:rPr>
        <w:t xml:space="preserve">Модели обычно представлены в словесной, </w:t>
      </w:r>
      <w:proofErr w:type="spellStart"/>
      <w:r w:rsidRPr="00554785">
        <w:rPr>
          <w:sz w:val="24"/>
          <w:szCs w:val="24"/>
        </w:rPr>
        <w:t>логическо-символической</w:t>
      </w:r>
      <w:proofErr w:type="spellEnd"/>
      <w:r w:rsidRPr="00554785">
        <w:rPr>
          <w:sz w:val="24"/>
          <w:szCs w:val="24"/>
        </w:rPr>
        <w:t>, математической, графической формах.</w:t>
      </w:r>
      <w:proofErr w:type="gram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МОДЕЛЬ ДВИГАТЕЛЬНОГО ДЕЙСТВИЯ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spellStart"/>
      <w:r w:rsidRPr="00554785">
        <w:rPr>
          <w:sz w:val="24"/>
          <w:szCs w:val="24"/>
        </w:rPr>
        <w:t>Биомеханически</w:t>
      </w:r>
      <w:proofErr w:type="spellEnd"/>
      <w:r w:rsidRPr="00554785">
        <w:rPr>
          <w:sz w:val="24"/>
          <w:szCs w:val="24"/>
        </w:rPr>
        <w:t>, физиологически, психологически и эстетически обоснованная техника соревновательного упражнения (связки упражнений, игрового эпизода и т.п.), разработанная и апробированная в соответствующем виде спорта.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МОТИВАЦИЯ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мотивов, определяющих активность и целенаправленность тренировочной и соревновательной деятельности спортсмена.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МОЧЕВИНА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Конечный продукт белкового обмена. Образуется в печени, выводится с мочой, применяется как </w:t>
      </w:r>
      <w:proofErr w:type="spellStart"/>
      <w:r w:rsidRPr="00554785">
        <w:rPr>
          <w:sz w:val="24"/>
          <w:szCs w:val="24"/>
        </w:rPr>
        <w:t>дегидратирующее</w:t>
      </w:r>
      <w:proofErr w:type="spellEnd"/>
      <w:r w:rsidRPr="00554785">
        <w:rPr>
          <w:sz w:val="24"/>
          <w:szCs w:val="24"/>
        </w:rPr>
        <w:t>, мочегонное средство. Концентрация мочевины в плазме крови - важный показатель переносимости нагрузок.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МЫШЕЧНЫЙ "НАСОС"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Усиление кровообращения и облегчение работы сердца вследствие воздействия ритмически сокращающихся скелетных мышц на кровеносные сосуды во время динамической мышечной деятельности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МЫШЦА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Анатомическое образование, орган тела животных и человека, состоящий из </w:t>
      </w:r>
      <w:proofErr w:type="gramStart"/>
      <w:r w:rsidRPr="00554785">
        <w:rPr>
          <w:sz w:val="24"/>
          <w:szCs w:val="24"/>
        </w:rPr>
        <w:t>поперечно-полосатой</w:t>
      </w:r>
      <w:proofErr w:type="gramEnd"/>
      <w:r w:rsidRPr="00554785">
        <w:rPr>
          <w:sz w:val="24"/>
          <w:szCs w:val="24"/>
        </w:rPr>
        <w:t xml:space="preserve"> или гладкой мышечной ткани, способной к сокращению под влиянием нервных импульсов.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гладкая мышца. Мышца, построенная из одноядерных клеток веретенообразной формы; составляет мускулатуру большинства внутренних органов, стенок сосудов; как правило, медленно сокращается под влиянием внутренних раздражителей.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отводящая мышца. Мышца, обеспечивающая отведение конечности от вертикальной оси тела.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поперечно-полосатая</w:t>
      </w:r>
      <w:proofErr w:type="gramEnd"/>
      <w:r w:rsidRPr="00554785">
        <w:rPr>
          <w:sz w:val="24"/>
          <w:szCs w:val="24"/>
        </w:rPr>
        <w:t xml:space="preserve"> мышца. Совокупность мышечных волокон, составляющих скелетную мускулатуру; образована поперечно исчерченными миофибриллами; обладает способностью быстро сокращаться.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приводящая мышца. Мышца, обеспечивающая приведение конечности к вертикальной оси тела.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мышца-разгибатель. Мышца, обеспечивающая разгибание в каком-либо суставе.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мышца-сгибатель. Мышца, обеспечивающая сгибание в каком-либо суставе.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сердечная мышца (миокард). Мышца, обеспечивающая сокращения сердца и формирующая его желудочки и предсердия.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скелетная мышца. Сократительная мышечная ткань, состоящая из многоядерных мышечных волокон с </w:t>
      </w:r>
      <w:proofErr w:type="spellStart"/>
      <w:proofErr w:type="gramStart"/>
      <w:r w:rsidRPr="00554785">
        <w:rPr>
          <w:sz w:val="24"/>
          <w:szCs w:val="24"/>
        </w:rPr>
        <w:t>поперечно-полосатой</w:t>
      </w:r>
      <w:proofErr w:type="spellEnd"/>
      <w:proofErr w:type="gramEnd"/>
      <w:r w:rsidRPr="00554785">
        <w:rPr>
          <w:sz w:val="24"/>
          <w:szCs w:val="24"/>
        </w:rPr>
        <w:t xml:space="preserve"> </w:t>
      </w:r>
      <w:proofErr w:type="spellStart"/>
      <w:r w:rsidRPr="00554785">
        <w:rPr>
          <w:sz w:val="24"/>
          <w:szCs w:val="24"/>
        </w:rPr>
        <w:t>исчерченностью</w:t>
      </w:r>
      <w:proofErr w:type="spellEnd"/>
      <w:r w:rsidRPr="00554785">
        <w:rPr>
          <w:sz w:val="24"/>
          <w:szCs w:val="24"/>
        </w:rPr>
        <w:t>. Составляет скелетную мускулатуру и обеспечивает движения человека.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МЫШЦЫ-АНТАГОНИСТЫ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Мышцы, действующие одновременно (или поочередно) в двух противоположных направлениях.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МЫШЦЫ-СИНЕРГИСТЫ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Мышцы, осуществляющие совместно одно определенное движение.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МЫШЦЫ-СТАБИЛИЗАТОРЫ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Мышцы, находящиеся в статическом напряжении и сохраняющие стабильное положение всего тела или определенных его частей в ходе развития преодолевающего или уступающего усилия другими мышцами - непосредственными движителями.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НАДКОСТНИЦА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Оболочка из плотной волокнистой соединительной ткани, покрывающая кость. Обеспечивает ее рост и восстановление при повреждениях.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НАПРЯЖЕННОСТЬ ПСИХИЧЕСКАЯ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Состояние, обусловленное подготовкой и осуществлением напряженной соревновательной или тренировочной деятельности, характеризующееся значительной мобилизацией психических способностей спортсмена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НАСЛЕДСТВЕННОСТЬ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организмов повторять в ряду поколений сходные типы индивидуального развития в целом и отдельных его характеристик (напр., обмена веществ, предрасположенности к развитию определенных физических качеств, телосложения, черт характера). Обеспечивается самовоспроизведением материальных единиц наследственности - генов, локализованных в специфических структурах ядра клетки - хромосомах.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НАСЫЩЕНИЕ УГЛЕВОДНОЕ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Суперкомпенсация гликогена к моменту старта на длинную дистанцию ответственных соревнований достигается сочетанием в течение нескольких дней дозированных тренировочных нагрузок с диетой, содержащей повышенный объем быстроусвояемых углеводов.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НЕВРОТИЧНОСТЬ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личности, проявляющееся в повышенной раздражительности, эмоциональной возбудимости, тревожности и усилении вегетативных реакций под влиянием </w:t>
      </w:r>
      <w:proofErr w:type="spellStart"/>
      <w:r w:rsidRPr="00554785">
        <w:rPr>
          <w:sz w:val="24"/>
          <w:szCs w:val="24"/>
        </w:rPr>
        <w:t>стрессогенных</w:t>
      </w:r>
      <w:proofErr w:type="spellEnd"/>
      <w:r w:rsidRPr="00554785">
        <w:rPr>
          <w:sz w:val="24"/>
          <w:szCs w:val="24"/>
        </w:rPr>
        <w:t xml:space="preserve"> факторов (тренировки и соревнований).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НЕЙРОН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Нервная клетка, структурная и функциональная единица нервной системы, способная вырабатывать нервные импульсы, воспринимать их и передавать др. клеткам.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НОРАДРЕНАЛИН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Гормон, который образуется в мозговом слое надпочечников и в нервной системе. Один из медиаторов (проводников) симпатической нервной системы. Повышает кровяное давление, стимулирует углеводный обмен и т.п.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ОКОНЧАНИЕ НЕРВНОЕ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Специализированный концевой аппарат длинного отростка нервного волокна, осуществляющий прием и передачу информации.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ОКСИГЕМОМЕТРИЯ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определения степени насыщения крови кислородом. Применяется во врачебно-спортивной практике наряду с др. методами врачебного контроля (как в условиях тренировочного процесса, так и в лаборатории).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ОРГАНЫ ЧУВСТВ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Специализированные чувствительные образования, состоящие из рецепторных нервных клеток и вспомогательных структур. Органы чувств (органы зрения, обоняния, осязания, вкуса, слуха, движения, гравитации) воспринимают и частично анализируют раздражения, поступающие в организм из внешней и внутренней среды, передают информацию в различные отделы центральной нервной системы.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ПАМЯТЬ ДВИГАТЕЛЬНАЯ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Запоминание, сохранение и воспроизведение спортсменом движений, двигательных действий и их сочетаний.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ПЕРЕНАПРЯЖЕНИЕ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Острое или хроническое нарушение состояния организма, сопровождающееся сердечной недостаточностью, в результате длительных тяжелых тренировочных и соревновательных нагрузок.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ПЕРЕТРЕНИРОВАННОСТЬ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Патологическое состояние спортсмена, характеризующееся значительным снижением уровня спортивной работоспособности, негативными симптомами функционального характера в сочетании с психической депрессией.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ПЕРЕУТОМЛЕНИЕ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организма, характеризующееся значительным увеличением продолжительности восстановления работоспособности после тренировочных и соревновательных нагрузок в сочетании с негативными симптомами психического характера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ПЕРИОДИЗАЦИЯ ТРЕНИРОВКИ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Чередование в течение года периодов тренировки (подготовительного, соревновательного, переходного), связанное с закономерностями развития спортивной формы.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ПЕРЦЕПЦИЯ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Отражение действительности в ощущениях и восприятиях; часто используется как синоним восприятия.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социальная перцепция. Восприятие, понимание и оценка спортсменом своих партнеров, соперников, самого себя, спортивной команды и т.п.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ПЛАЗМА КРОВИ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Жидкая часть крови, представляющая раствор и дисперсную взвесь различных веществ, в которой во взвешенном состоянии находятся форменные элементы крови.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ПОДГОТОВКА (СПОРТИВНАЯ)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(1). Многосторонний процесс целесообразного использования </w:t>
      </w:r>
      <w:proofErr w:type="spellStart"/>
      <w:r w:rsidRPr="00554785">
        <w:rPr>
          <w:sz w:val="24"/>
          <w:szCs w:val="24"/>
        </w:rPr>
        <w:t>знаний</w:t>
      </w:r>
      <w:proofErr w:type="gramStart"/>
      <w:r w:rsidRPr="00554785">
        <w:rPr>
          <w:sz w:val="24"/>
          <w:szCs w:val="24"/>
        </w:rPr>
        <w:t>,с</w:t>
      </w:r>
      <w:proofErr w:type="gramEnd"/>
      <w:r w:rsidRPr="00554785">
        <w:rPr>
          <w:sz w:val="24"/>
          <w:szCs w:val="24"/>
        </w:rPr>
        <w:t>редств</w:t>
      </w:r>
      <w:proofErr w:type="spellEnd"/>
      <w:r w:rsidRPr="00554785">
        <w:rPr>
          <w:sz w:val="24"/>
          <w:szCs w:val="24"/>
        </w:rPr>
        <w:t xml:space="preserve">, методов и условий, позволяющий направленно воздействовать на развитие спортсмена и обеспечить необходимую степень его готовности к спортивным достижениям. Включает </w:t>
      </w:r>
      <w:r w:rsidRPr="00554785">
        <w:rPr>
          <w:sz w:val="24"/>
          <w:szCs w:val="24"/>
        </w:rPr>
        <w:lastRenderedPageBreak/>
        <w:t xml:space="preserve">систему состязаний, систему тренировки, охватывающую все стороны подготовки, и дополнительные факторы повышения эффективности соревновательной и тренировочной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волевая подготовка. Раздел психической подготовки, включающий систему воздействий, применяемых для формирования и </w:t>
      </w:r>
      <w:proofErr w:type="gramStart"/>
      <w:r w:rsidRPr="00554785">
        <w:rPr>
          <w:sz w:val="24"/>
          <w:szCs w:val="24"/>
        </w:rPr>
        <w:t>совершенствования</w:t>
      </w:r>
      <w:proofErr w:type="gramEnd"/>
      <w:r w:rsidRPr="00554785">
        <w:rPr>
          <w:sz w:val="24"/>
          <w:szCs w:val="24"/>
        </w:rPr>
        <w:t xml:space="preserve"> необходимых для спортсмена волевых качеств (целеустремленности, решительности, смелости, настойчивости, стойкости и т.д.).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всесторонняя подготовка. Процесс гармоничного развития основных физических качеств человека, формирования жизненно важных двигательных умений и навыков, овладения специальными знаниями.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spellStart"/>
      <w:r w:rsidRPr="00554785">
        <w:rPr>
          <w:sz w:val="24"/>
          <w:szCs w:val="24"/>
        </w:rPr>
        <w:t>многоборная</w:t>
      </w:r>
      <w:proofErr w:type="spellEnd"/>
      <w:r w:rsidRPr="00554785">
        <w:rPr>
          <w:sz w:val="24"/>
          <w:szCs w:val="24"/>
        </w:rPr>
        <w:t xml:space="preserve"> подготовка. Тренировка спортсмена с учетом необходимости выступать в соревнованиях по программе какого-либо многоборья.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психическая подготовка. Система психолого-педагогических воздействий, применяемых с целью формирования и совершенствования у спортсменов свойств личности и психических качеств, необходимых для успешного выполнения тренировочной деятельности, подготовки к соревнованиям и надежного выступления в них.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силовая подготовка. Процесс воспитания и совершенствования силовых способностей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скоростно-силовая подготовка. Процесс воспитания и совершенствования способности спортсмена выполнять упражнения, требующие проявления взрывной силы.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специальная психическая подготовка. Система психолого-педагогических воздействий, направленных на формирование психической готовности к выступлению в конкретных соревнованиях (адаптация к социально-психологическим условиям соревнований, настройка, регуляция состояния).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тактическая подготовка. Процесс приобретения и совершенствования спортсменом в ходе тренировки и соревнований тактических знаний, умений, навыков и тактического мышления.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теоретическая подготовка. Процесс овладения спортсменом совокупностью знаний о системе спортивной подготовки, включающей методические, медико-биологические, психологические основы тренировки и соревнований, а также сведения о спортивном инвентаре, оборудовании, знание правил соревнований и т.п.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техническая подготовка. Процесс обучения спортсмена основам техники действий, выполняемых в соревнованиях или служащих средствами тренировки. Совершенствование избранных вариантов спортивной техники.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форсированная подготовка. Ускоренная подготовка спортсмена, осуществляемая, как правило, с нарушением принципов постепенности, систематичности, доступности, индивидуализации и т. п.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функциональная подготовка</w:t>
      </w:r>
      <w:proofErr w:type="gramStart"/>
      <w:r w:rsidRPr="00554785">
        <w:rPr>
          <w:sz w:val="24"/>
          <w:szCs w:val="24"/>
        </w:rPr>
        <w:t>.</w:t>
      </w:r>
      <w:proofErr w:type="gramEnd"/>
      <w:r w:rsidRPr="00554785">
        <w:rPr>
          <w:sz w:val="24"/>
          <w:szCs w:val="24"/>
        </w:rPr>
        <w:t xml:space="preserve"> </w:t>
      </w:r>
      <w:proofErr w:type="gramStart"/>
      <w:r w:rsidRPr="00554785">
        <w:rPr>
          <w:sz w:val="24"/>
          <w:szCs w:val="24"/>
        </w:rPr>
        <w:t>с</w:t>
      </w:r>
      <w:proofErr w:type="gramEnd"/>
      <w:r w:rsidRPr="00554785">
        <w:rPr>
          <w:sz w:val="24"/>
          <w:szCs w:val="24"/>
        </w:rPr>
        <w:t>м. Физическая подготовка, работоспособность.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ПРОБА ФУНКЦИОНАЛЬНАЯ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Процедура, в ходе которой испытуемый выполняет задание, а экспериментатор регистрирует уровень функциональных сдвигов с целью определения состояния организма или какой-либо его системы (ортостатическая проба, проба </w:t>
      </w:r>
      <w:proofErr w:type="spellStart"/>
      <w:r w:rsidRPr="00554785">
        <w:rPr>
          <w:sz w:val="24"/>
          <w:szCs w:val="24"/>
        </w:rPr>
        <w:t>Летунова</w:t>
      </w:r>
      <w:proofErr w:type="spellEnd"/>
      <w:r w:rsidRPr="00554785">
        <w:rPr>
          <w:sz w:val="24"/>
          <w:szCs w:val="24"/>
        </w:rPr>
        <w:t xml:space="preserve"> и др.).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ПРОТЕИНОСИНТЕЗ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Обновление белковых структур и дополнительный синтез структурных и ферментных белков под влиянием работы и тренировки определенной направленности.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ПРОТЕИНЫ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Белки, состоящие только из остатков аминокислот. К протеинам относятся многие ферменты. Основа клеток животных организмов. Выполняют множество жизненно-важных функций.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ПРОФИЛАКТИКА СПОРТИВНЫХ ТРАВМ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Предупреждение травматизма путем рациональной организации тренировочного процесса, качественной разминки, использования защитных средств, восстановительных мероприятий.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ПСИХОМОТОРИКА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Сфера специальных движений спортсмена (все виды реакций, все произвольно управляемые действия, в т. ч. навыки), рассматриваемых в неразрывной связи с психическими процессами, которые осуществляют их контроль и регуляцию.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РАВНОВЕСИЕ КИСЛОТНО-ЩЕЛОЧНОЕ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Соотношение водородных и гидроксильных ионов во внутренней среде организма, которое регулируется физико-химическими и физиологическими механизмами. Один из главных показателей гомеостаза.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РЕЖИМ МЫШЕЧНОГО СОКРАЩЕНИЯ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spellStart"/>
      <w:r w:rsidRPr="00554785">
        <w:rPr>
          <w:sz w:val="24"/>
          <w:szCs w:val="24"/>
        </w:rPr>
        <w:t>ауксотонический</w:t>
      </w:r>
      <w:proofErr w:type="spellEnd"/>
      <w:r w:rsidRPr="00554785">
        <w:rPr>
          <w:sz w:val="24"/>
          <w:szCs w:val="24"/>
        </w:rPr>
        <w:t xml:space="preserve"> Р. М. С. Режим, при котором одновременно изменяются длина и напряжение мышц.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динамический (</w:t>
      </w:r>
      <w:proofErr w:type="spellStart"/>
      <w:r w:rsidRPr="00554785">
        <w:rPr>
          <w:sz w:val="24"/>
          <w:szCs w:val="24"/>
        </w:rPr>
        <w:t>миометрический</w:t>
      </w:r>
      <w:proofErr w:type="spellEnd"/>
      <w:r w:rsidRPr="00554785">
        <w:rPr>
          <w:sz w:val="24"/>
          <w:szCs w:val="24"/>
        </w:rPr>
        <w:t xml:space="preserve">) Р. М. С. Режим, при котором под влиянием нагрузки изменяется длина мышц.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spellStart"/>
      <w:r w:rsidRPr="00554785">
        <w:rPr>
          <w:sz w:val="24"/>
          <w:szCs w:val="24"/>
        </w:rPr>
        <w:t>изокинетический</w:t>
      </w:r>
      <w:proofErr w:type="spellEnd"/>
      <w:r w:rsidRPr="00554785">
        <w:rPr>
          <w:sz w:val="24"/>
          <w:szCs w:val="24"/>
        </w:rPr>
        <w:t xml:space="preserve"> Р. М. С. Режим, при котором мышцы сокращаются с постоянной скоростью.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изотонический Р. М. С. Режим, при котором под влиянием нагрузки мышцы находятся в состоянии постоянного напряжения.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комбинированный</w:t>
      </w:r>
      <w:proofErr w:type="gramEnd"/>
      <w:r w:rsidRPr="00554785">
        <w:rPr>
          <w:sz w:val="24"/>
          <w:szCs w:val="24"/>
        </w:rPr>
        <w:t xml:space="preserve"> (статодинамический) Р. М. С. Сочетание различных режимов работы мышц.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преодолевающий (концентрический) Р. М. С. Режим, при котором работа мышц связана с их сокращением, уменьшением длины под влиянием нагрузки.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статический (изометрический) Р. М. С. Режим, при котором длина мышц под влиянием нагрузки не изменяется.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уступающий (эксцентрический, </w:t>
      </w:r>
      <w:proofErr w:type="spellStart"/>
      <w:r w:rsidRPr="00554785">
        <w:rPr>
          <w:sz w:val="24"/>
          <w:szCs w:val="24"/>
        </w:rPr>
        <w:t>плиометрический</w:t>
      </w:r>
      <w:proofErr w:type="spellEnd"/>
      <w:r w:rsidRPr="00554785">
        <w:rPr>
          <w:sz w:val="24"/>
          <w:szCs w:val="24"/>
        </w:rPr>
        <w:t>) Р. М. С. Режим, при котором работа мышц связана с их удлинением под влиянием нагрузки.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РЕЛАКСАЦИЯ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расслабления, снятия напряженности, достигаемое самопроизвольно или под воздействием фармакологических препаратов.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РЕФЛЕКС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Реакция организма, осуществляемая нервной системой в ответ на воздействие внешних или внутренних раздражителей.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безусловный рефлекс. Врожденный рефлекс.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условный рефлекс. Рефлекс, вырабатываемый в течение жизни.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РЕЦЕПТОРЫ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Окончания чувствительных нервных волокон или специализированные клетки, преобразующие раздражения, воспринимаемые извне или из внутренней среды организма, в нервное возбуждение, передаваемое в центральную нервную систему.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РИТМ БИОЛОГИЧЕСКИЙ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Циклические колебания интенсивности и характера биологических процессов и явлений как внутренних, генетически обусловленных, так и связанных с приспособлением организма к условиям внешней среды.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САМОРЕГУЛЯЦИЯ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Фундаментальное свойство всех биологических систем устанавливать и поддерживать на относительно постоянном уровне свои физиологические и биологические параметры.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психическая С. Процесс воздействия спортсмена на свое психическое состояние и психомоторику с целью их оптимизации (отвлечение, переключение, </w:t>
      </w:r>
      <w:proofErr w:type="spellStart"/>
      <w:r w:rsidRPr="00554785">
        <w:rPr>
          <w:sz w:val="24"/>
          <w:szCs w:val="24"/>
        </w:rPr>
        <w:t>самоободрение</w:t>
      </w:r>
      <w:proofErr w:type="spellEnd"/>
      <w:r w:rsidRPr="00554785">
        <w:rPr>
          <w:sz w:val="24"/>
          <w:szCs w:val="24"/>
        </w:rPr>
        <w:t xml:space="preserve">, </w:t>
      </w:r>
      <w:proofErr w:type="spellStart"/>
      <w:r w:rsidRPr="00554785">
        <w:rPr>
          <w:sz w:val="24"/>
          <w:szCs w:val="24"/>
        </w:rPr>
        <w:t>самоприказы</w:t>
      </w:r>
      <w:proofErr w:type="spellEnd"/>
      <w:r w:rsidRPr="00554785">
        <w:rPr>
          <w:sz w:val="24"/>
          <w:szCs w:val="24"/>
        </w:rPr>
        <w:t>, различные модификац</w:t>
      </w:r>
      <w:proofErr w:type="gramStart"/>
      <w:r w:rsidRPr="00554785">
        <w:rPr>
          <w:sz w:val="24"/>
          <w:szCs w:val="24"/>
        </w:rPr>
        <w:t>ии ау</w:t>
      </w:r>
      <w:proofErr w:type="gramEnd"/>
      <w:r w:rsidRPr="00554785">
        <w:rPr>
          <w:sz w:val="24"/>
          <w:szCs w:val="24"/>
        </w:rPr>
        <w:t>тогенной тренировки, идеомоторная тренировка и т.д.).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lastRenderedPageBreak/>
        <w:t>САРКОПЛАЗМА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Содержимое мышечного волокна помимо миофибрилл. В ней находятся ядра, органоиды, в том числе и митохондрии, вещества, обеспечивающие жизнедеятельность и сократительную функцию волокна.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СВОЙСТВА ПСИХИЧЕСКИЕ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Устойчивые психические особенности личности, своеобразные и типичные для каждого спортсмена, постоянно проявляющиеся в поведении, тренировочной и соревновательной деятельности. К ним относятся направленность личности, темперамент, характер, способности.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СЕРДЦЕ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Жизненно важный центральный орган кровообращения, осуществляющий движение крови по кровеносным сосудам. Представляет собой полый четырехкамерный мышечный орган неправильной конической формы. В сердце различают 2 предсердия (правое и левое) и 2 желудочка (правый и левый).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"спортивное" сердце. Морфофункциональное состояние сердца спортсменов, имеющих большой стаж тренировочных занятий. Обычно характеризуется гипертрофией левого желудочка.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СИЛА НЕРВНОЙ СИСТЕМЫ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нервной системы, характеризующееся ее работоспособностью в экстремальных условиях (тренировки и соревнований).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СИНЕРГИЗМ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Однонаправленное взаимодействие органов, тканей, биохимических и физиологических процессов организма, способствующее достижению оптимального приспособительного эффекта.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СИНТЕЗ БЕЛКА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образования белка из аминокислот в клетках при участии особо сложных механизмов, обеспечивающих упорядоченное воспроизведение уникальной структуры белковых молекул.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СИСТЕМА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(1). В физиологии - упорядоченная совокупность взаимосвязанных органов и тканей, обладающих одинаковыми морфофункциональными свойствами и рассматриваемых как единое целое.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вегетативная (автономная) нервная система. Отдел нервной системы, регулирующий деятельность внутренних органов и систем, обмен веществ и функциональное состояние тканей организма. Делится на две части: симпатическую и парасимпатическую, имеющие морфологические, функциональные и фармакологические отличия.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дыхательная система. Совокупность органов, обеспечивающих снабжение организма кислородом, выведение углекислого газа и освобождение энергии, необходимой для жизнедеятельности. К ней относятся легкие и дыхательные пути (носовая полость, глотка, гортань, трахея и бронхи), по которым воздух проходит в легкие и обратно.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кислородтранспортная система. Динамическая функциональная система организма, абсорбирующая кислород из окружающего воздуха и транспортирующая его к работающим мышцам, мозгу и др. активным органам и тканям тела. Включает системы: внешнего дыхания, крови и </w:t>
      </w:r>
      <w:proofErr w:type="gramStart"/>
      <w:r w:rsidRPr="00554785">
        <w:rPr>
          <w:sz w:val="24"/>
          <w:szCs w:val="24"/>
        </w:rPr>
        <w:t>сердечно-сосудистую</w:t>
      </w:r>
      <w:proofErr w:type="gramEnd"/>
      <w:r w:rsidRPr="00554785">
        <w:rPr>
          <w:sz w:val="24"/>
          <w:szCs w:val="24"/>
        </w:rPr>
        <w:t xml:space="preserve">. Взаимодействие этих систем во многом определяет эффективность конкретной мышечной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мышечная система. Скелетные мышцы, построенные из </w:t>
      </w:r>
      <w:proofErr w:type="gramStart"/>
      <w:r w:rsidRPr="00554785">
        <w:rPr>
          <w:sz w:val="24"/>
          <w:szCs w:val="24"/>
        </w:rPr>
        <w:t>поперечно-полосатой</w:t>
      </w:r>
      <w:proofErr w:type="gramEnd"/>
      <w:r w:rsidRPr="00554785">
        <w:rPr>
          <w:sz w:val="24"/>
          <w:szCs w:val="24"/>
        </w:rPr>
        <w:t xml:space="preserve"> мышечной ткани и поэтому способные к произвольным сокращениям. Мышечная система обеспечивает активные движения.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нервная система. Совокупность образований, воспринимающих раздражения, осуществляющих проведение и обработку возбуждения, формирование ответных реакций. </w:t>
      </w:r>
      <w:r w:rsidRPr="00554785">
        <w:rPr>
          <w:sz w:val="24"/>
          <w:szCs w:val="24"/>
        </w:rPr>
        <w:lastRenderedPageBreak/>
        <w:t xml:space="preserve">Регулирует и координирует все функции организма в его постоянном взаимодействии с внешней средой. Делится на центральную и периферическую.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периферическая нервная система. Нервные образования, служащие для связи центральной нервной системы с отдельными органами и тканями тела (нервы, узлы, сплетения), и нервные окончания, которые находятся в органах (чувствительные и двигательные).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пищеварительная система. Комплекс органов, которые осуществляют механическую и химическую обработку пищевых продуктов. Последовательная обработка пищи происходит в результате ее постепенного перемещения по пищеварительному каналу, структура и функции отделов которого специализированы. В нем в лимфатические и кровеносные сосуды всасываются питательные вещества, формируются неусвоенные остатки пищи.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gramStart"/>
      <w:r w:rsidRPr="00554785">
        <w:rPr>
          <w:sz w:val="24"/>
          <w:szCs w:val="24"/>
        </w:rPr>
        <w:t>сердечно-сосудистая</w:t>
      </w:r>
      <w:proofErr w:type="gramEnd"/>
      <w:r w:rsidRPr="00554785">
        <w:rPr>
          <w:sz w:val="24"/>
          <w:szCs w:val="24"/>
        </w:rPr>
        <w:t xml:space="preserve"> система. Одна из основных систем организма, обеспечивающая через циркулирующую кровь доставку тканям питательных, регуляторных и защитных веществ, кислорода, </w:t>
      </w:r>
      <w:proofErr w:type="spellStart"/>
      <w:r w:rsidRPr="00554785">
        <w:rPr>
          <w:sz w:val="24"/>
          <w:szCs w:val="24"/>
        </w:rPr>
        <w:t>отводпродуктов</w:t>
      </w:r>
      <w:proofErr w:type="spellEnd"/>
      <w:r w:rsidRPr="00554785">
        <w:rPr>
          <w:sz w:val="24"/>
          <w:szCs w:val="24"/>
        </w:rPr>
        <w:t xml:space="preserve"> обмена, теплообмен. К ней относятся сердце с кровеносными сосудами (артериями, венами, путями микроциркуляции) и лимфатическая система с органами иммуногенеза.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соматическая нервная система. </w:t>
      </w:r>
      <w:proofErr w:type="gramStart"/>
      <w:r w:rsidRPr="00554785">
        <w:rPr>
          <w:sz w:val="24"/>
          <w:szCs w:val="24"/>
        </w:rPr>
        <w:t xml:space="preserve">Часть нервной системы, представляющая собой совокупность афферентных (чувствительных) и эфферентных (двигательных) нервных волокон, иннервирующих мышцы, кожу, суставы. </w:t>
      </w:r>
      <w:proofErr w:type="gram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центральная нервная система (ЦНС). Основной отдел нервной системы человека, представленный головным мозгом и спинным мозгом. Специфическая для ЦНС деятельность - осуществление сложных высокодифференцированных реакций - рефлексов. Деятельность ЦНС основана на определенной соподчиненности отдельных ее структур. Головной мозг интегрирует и координирует активность всей нервной системы.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эндокринная система. Совокупность органов внутренней секреции, осуществляющих гормональную регуляцию деятельности организма. К ней относятся гипофиз, надпочечники, околощитовидные железы, половые железы, щитовидная железа, островки поджелудочной железы. Эндокринными функциями обладают вилочковая железа и эпифиз.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СОКРАЩЕНИЕ МЫШЕЧНОЕ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Напряжение мышц (в ответ на раздражение), сопровождающееся потреблением энергии. Может происходить с изменением длины мышцы и без изменения ее длины.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СОПРОТИВЛЯЕМОСТЬ ОРГАНИЗМА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Способность организма противостоять неблагоприятным условиям внешней среды и заболеваниям. Повышается путем закаливания.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СПИРОГРАФИЯ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оценки динамических показателей внешнего дыхания.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СПИРОМЕТРИЯ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Измерение жизненной емкости легких и др. легочных объемов с помощью специального прибора - спирометра.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СПОСОБНОСТИ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качеств личности, соответствующая объективным условиям и требованиям к определенной деятельности и обеспечивающая успешное ее выполнение. В спорте имеют значение как общие способности (обеспечивающие относительную легкость в овладении знаниями, умениями, навыками и продуктивность в различных видах деятельности), так и специальные способности (необходимые для достижения высоких результатов в конкретной деятельности, виде спорта).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способности двигательно-координационные. Совокупность двигательных способностей, объединяемых понятием "ловкость". </w:t>
      </w:r>
      <w:proofErr w:type="gramStart"/>
      <w:r w:rsidRPr="00554785">
        <w:rPr>
          <w:sz w:val="24"/>
          <w:szCs w:val="24"/>
        </w:rPr>
        <w:t>Способности быстро, точно, целесообразно, экономно и находчиво, т.е. наиболее совершенно, решать двигательные задачи (особенно сложные и возникающие неожиданно).</w:t>
      </w:r>
      <w:proofErr w:type="gramEnd"/>
      <w:r w:rsidRPr="00554785">
        <w:rPr>
          <w:sz w:val="24"/>
          <w:szCs w:val="24"/>
        </w:rPr>
        <w:t xml:space="preserve"> Выражаются в умениях: </w:t>
      </w:r>
      <w:r w:rsidRPr="00554785">
        <w:rPr>
          <w:sz w:val="24"/>
          <w:szCs w:val="24"/>
        </w:rPr>
        <w:lastRenderedPageBreak/>
        <w:t xml:space="preserve">овладевать новыми движениями, дифференцировать различные характеристики движений и управлять ими, импровизировать в процессе двигательной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способности к концентрации усилий. Способность психики к высокой степени сосредоточения внимания и волевых усилий на объекте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способности к перенесению высоких тренировочных нагрузок. Высокий уровень подготовленности спортсмена, связанный с хорошим развитием отдельных функциональных систем (центральной нервной системы, мышечной, кислородтранспортной и др.).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способности к расслаблению мышц. Высокий уровень регуляции тонуса мышечной системы, определяемый внутримышечной и межмышечной координацией и обеспечивающийся кальциевым обменом.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способности лошади. Природная склонность лошадей к определенным видам двигательной деятельности, имеющая большое значение для их отбора в отдельные виды конного спорта. Если </w:t>
      </w:r>
      <w:proofErr w:type="spellStart"/>
      <w:r w:rsidRPr="00554785">
        <w:rPr>
          <w:sz w:val="24"/>
          <w:szCs w:val="24"/>
        </w:rPr>
        <w:t>улошади</w:t>
      </w:r>
      <w:proofErr w:type="spellEnd"/>
      <w:r w:rsidRPr="00554785">
        <w:rPr>
          <w:sz w:val="24"/>
          <w:szCs w:val="24"/>
        </w:rPr>
        <w:t xml:space="preserve"> очень красивые легкие движения - в выездку, если она любит прыгать и смело идет на любое препятствие - в конкур, если она выдерживает большие нагрузки в скаковом тренинге и любит прыгать - в троеборье.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силовые способности. Совокупность качеств человека, объединяемых понятием "сила". Включает: общую и максимальную силу, скоростно-силовые качеств</w:t>
      </w:r>
      <w:proofErr w:type="gramStart"/>
      <w:r w:rsidRPr="00554785">
        <w:rPr>
          <w:sz w:val="24"/>
          <w:szCs w:val="24"/>
        </w:rPr>
        <w:t>а(</w:t>
      </w:r>
      <w:proofErr w:type="gramEnd"/>
      <w:r w:rsidRPr="00554785">
        <w:rPr>
          <w:sz w:val="24"/>
          <w:szCs w:val="24"/>
        </w:rPr>
        <w:t xml:space="preserve">стартовая и взрывная сила), силовую выносливость.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скоростные способности. Совокупность качеств человека, объединяемых понятием "быстрота". Включает: скорость реакции, скорость переработки информации, скорость одиночного мышечного сокращения, частоту движений.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СТАБИЛОГРАФИЯ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измерения устойчивости тела человека и процессов управления ею.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СТЕП-ТЕСТ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Испытание для определения уровня физической работоспособности, заключающееся в подъеме на ступеньку и спуске за определенное время с подсчетом пульса и его последующим анализом. Среди </w:t>
      </w:r>
      <w:proofErr w:type="gramStart"/>
      <w:r w:rsidRPr="00554785">
        <w:rPr>
          <w:sz w:val="24"/>
          <w:szCs w:val="24"/>
        </w:rPr>
        <w:t>степ-тестов</w:t>
      </w:r>
      <w:proofErr w:type="gramEnd"/>
      <w:r w:rsidRPr="00554785">
        <w:rPr>
          <w:sz w:val="24"/>
          <w:szCs w:val="24"/>
        </w:rPr>
        <w:t xml:space="preserve"> наиболее распространен Гарвардский степ-тест.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Гарвардский степ-тест. Тест для оценки физической работоспособности человека по реакции его сердечнососудистой системы. </w:t>
      </w:r>
      <w:proofErr w:type="gramStart"/>
      <w:r w:rsidRPr="00554785">
        <w:rPr>
          <w:sz w:val="24"/>
          <w:szCs w:val="24"/>
        </w:rPr>
        <w:t>Разработан</w:t>
      </w:r>
      <w:proofErr w:type="gramEnd"/>
      <w:r w:rsidRPr="00554785">
        <w:rPr>
          <w:sz w:val="24"/>
          <w:szCs w:val="24"/>
        </w:rPr>
        <w:t xml:space="preserve"> специалистами Гарвардского университета (США). Заключается в подъеме на ступеньку высотой 35-</w:t>
      </w:r>
      <w:smartTag w:uri="urn:schemas-microsoft-com:office:smarttags" w:element="metricconverter">
        <w:smartTagPr>
          <w:attr w:name="ProductID" w:val="50 см"/>
        </w:smartTagPr>
        <w:r w:rsidRPr="00554785">
          <w:rPr>
            <w:sz w:val="24"/>
            <w:szCs w:val="24"/>
          </w:rPr>
          <w:t>50 см</w:t>
        </w:r>
      </w:smartTag>
      <w:r w:rsidRPr="00554785">
        <w:rPr>
          <w:sz w:val="24"/>
          <w:szCs w:val="24"/>
        </w:rPr>
        <w:t xml:space="preserve"> в течение 2-5 мин (в зависимости от возраста) в темпе 30 подъемов в 1 мин под метроном. Оценка производится по индексу Гарвардского </w:t>
      </w:r>
      <w:proofErr w:type="gramStart"/>
      <w:r w:rsidRPr="00554785">
        <w:rPr>
          <w:sz w:val="24"/>
          <w:szCs w:val="24"/>
        </w:rPr>
        <w:t>степ-теста</w:t>
      </w:r>
      <w:proofErr w:type="gramEnd"/>
      <w:r w:rsidRPr="00554785">
        <w:rPr>
          <w:sz w:val="24"/>
          <w:szCs w:val="24"/>
        </w:rPr>
        <w:t xml:space="preserve"> (ИГСТ), который вычисляется по специальным таблицам на основе времени работы и частоты сердечных сокращений за первые 30 с на 2-, 3-, 4-й мин восстановления.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СТЕРОИДЫ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Класс органических соединений. Широко </w:t>
      </w:r>
      <w:proofErr w:type="gramStart"/>
      <w:r w:rsidRPr="00554785">
        <w:rPr>
          <w:sz w:val="24"/>
          <w:szCs w:val="24"/>
        </w:rPr>
        <w:t>распространены</w:t>
      </w:r>
      <w:proofErr w:type="gramEnd"/>
      <w:r w:rsidRPr="00554785">
        <w:rPr>
          <w:sz w:val="24"/>
          <w:szCs w:val="24"/>
        </w:rPr>
        <w:t xml:space="preserve"> в живой природе. Имеют </w:t>
      </w:r>
      <w:proofErr w:type="gramStart"/>
      <w:r w:rsidRPr="00554785">
        <w:rPr>
          <w:sz w:val="24"/>
          <w:szCs w:val="24"/>
        </w:rPr>
        <w:t>важное значение</w:t>
      </w:r>
      <w:proofErr w:type="gramEnd"/>
      <w:r w:rsidRPr="00554785">
        <w:rPr>
          <w:sz w:val="24"/>
          <w:szCs w:val="24"/>
        </w:rPr>
        <w:t xml:space="preserve"> для жизнедеятельности организма. К стероидам относятся: стерины, желчные кислоты, витамины группы D, половые гормоны, гормоны надпочечников (кортикостероиды) и др. соединения.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СТИМУЛЯТОРЫ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Средства активизации отдельных жизненных процессов и работоспособности. К ним относятся лекарственные препараты и естественные биологически активные вещества, а также отдельные физиотерапевтические процедуры (массаж и др.).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СТРЕСС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психической напряженности, возникающее у человека под влиянием сильных раздражителей (стрессоров) и проявляющееся в совокупности защитных реакций (адаптационный синдром).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СТРЕССОР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Фактор внешней или внутренней среды, способный вызвать стресс. Стрессором в спорте часто является тренировочная и соревновательная нагрузка высокой интенсивности.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СУПЕРКОМПЕНСАЦИЯ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Функционирование систем, органов и тканей организма на уровне выше исходного в восстановительном периоде после одной или серии физических нагрузок; один из феноменов, определяющих постепенное повышение тренированности.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СУСТАВ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Подвижное соединение костей скелета, позволяющее им перемещаться относительно друг друга.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двухосный сустав. Сустав, имеющий 2 оси вращения: поперечную, или фронтальную, </w:t>
      </w:r>
      <w:proofErr w:type="spellStart"/>
      <w:proofErr w:type="gramStart"/>
      <w:r w:rsidRPr="00554785">
        <w:rPr>
          <w:sz w:val="24"/>
          <w:szCs w:val="24"/>
        </w:rPr>
        <w:t>передне-заднюю</w:t>
      </w:r>
      <w:proofErr w:type="spellEnd"/>
      <w:proofErr w:type="gramEnd"/>
      <w:r w:rsidRPr="00554785">
        <w:rPr>
          <w:sz w:val="24"/>
          <w:szCs w:val="24"/>
        </w:rPr>
        <w:t xml:space="preserve">, или сагиттальную. В таком суставе возможны движения в двух плоскостях.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одноосный сустав. Сустав, который имеет одну ось вращения, что позволяет выполнять движения в одной плоскости.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трехосный сустав. Сустав, имеющий 3 взаимно перпендикулярные оси вращения: поперечную, или фронтальную, </w:t>
      </w:r>
      <w:proofErr w:type="spellStart"/>
      <w:proofErr w:type="gramStart"/>
      <w:r w:rsidRPr="00554785">
        <w:rPr>
          <w:sz w:val="24"/>
          <w:szCs w:val="24"/>
        </w:rPr>
        <w:t>передне-заднюю</w:t>
      </w:r>
      <w:proofErr w:type="spellEnd"/>
      <w:proofErr w:type="gramEnd"/>
      <w:r w:rsidRPr="00554785">
        <w:rPr>
          <w:sz w:val="24"/>
          <w:szCs w:val="24"/>
        </w:rPr>
        <w:t>, или сагиттальную, и вертикальную, или продольную. В таком суставе возможны движения в трех плоскостях.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СУХОЖИЛИЕ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Плотная соединительная ткань, посредством которой мышца прикрепляется к костям и фасциям.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ТАХИКАРДИЯ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Увеличение частоты сердечных сокращений.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ТЕЛОСЛОЖЕНИЕ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Целостность морфологических и функциональных признаков организма, унаследованных и приобретенных под влиянием окружающей среды. Относительно устойчивая характеристика организма. Особенности телосложения определяются размерами тела, его пропорциями, составом массы тела.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ТЕМПЕРАМЕНТ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Индивидуальные особенности спортсмена, характеризующие динамику его психической деятельности (скорость возникновения и протекания психических процессов, их ритм и устойчивость, сила и глубина переживаний, степень эмоциональной возбудимости и т.д.) МЕЛАНХОЛИК, САНГВИНИК, ФЛЕГМАТИК, ХОЛЕРИК.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1.Меланхолик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Спортсмен-меланхолик характеризуется слабым типом нервной системы, низким уровнем психической активности, быстрой утомляемостью, высокой чувствительностью, ранимостью, малой устойчивостью к внешним раздражителям, высокой тревожностью и склонностью к состоянию стартовой апатии, нестабильностью результатов, предпочтением индивидуальных видов спорта, не связанных с единоборством и командной борьбой.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2.Сангвиник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Спортсмен-сангвиник характеризуется подвижной нервной системой, высокой психической активностью, работоспособностью, общительностью, быстротой и живостью движений, стабильностью результатов, состоянием боевой готовности перед соревнованиями, предпочитает виды спорта, требующие подвижности, активности, смелости.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3.Флегматик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Спортсмен-флегматик характеризуется инертной нервной системой, низким уровнем психической активности, спокойствием, медлительностью, слабой переключаемостью и приспособляемостью, настойчивостью и упорством, стабильными соревновательными результатами, состоянием боевой готовности, предпочитает виды спорта с небыстрыми, спокойными, однообразными упражнениями.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>4.Холерик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>Спортсмен-холерик характеризуется неуравновешенностью нервной системы, высокой психической активностью, энергичностью действий, бурными эмоциями, эффективностью, порывистостью, резкостью, быстрым темпом движений, недостаточной стабильностью результатов и склонностью к предстартовой лихорадке, предпочитает высокоэмоциональные виды спорта, интенсивные и темповые движения.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ТЕПЛООТДАЧА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Выделение организмом теплоты, образующейся в процессе его жизнедеятельности и полученной извне путем излучения, испарения, конвекции.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ТЕПЛОРЕГУЛЯЦИЯ ОРГАНИЗМА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Поддержание температуры тела в определенных пределах при изменении уровня внутреннего теплообразования и температуры внешней среды.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ТЕСТ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Измерение или испытание, проводимое для определения состояния, процессов, свойств или способностей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тест Купера. Двенадцатиминутный бег. Пройденное за это время расстояние характеризует физическую подготовленность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тест на функциональное состояние. Тест для определения функционального состояния организма или уровня развития его отдельных функциональных систем (мышечной, сердечнососудистой, дыхательной, центральной нервной системы и др.).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психологический тест. Стандартизированное психологическое испытание, с помощью которого делается попытка оценить тот или иной психический процесс или личность спортсмена в целом.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тест </w:t>
      </w:r>
      <w:proofErr w:type="spellStart"/>
      <w:r w:rsidRPr="00554785">
        <w:rPr>
          <w:sz w:val="24"/>
          <w:szCs w:val="24"/>
        </w:rPr>
        <w:t>Конкони</w:t>
      </w:r>
      <w:proofErr w:type="spellEnd"/>
      <w:r w:rsidRPr="00554785">
        <w:rPr>
          <w:sz w:val="24"/>
          <w:szCs w:val="24"/>
        </w:rPr>
        <w:t xml:space="preserve">. Определение скорости или мощности анаэробного порога по показателям пульса спортсмена при естественном передвижении или при работе на эргометрах, </w:t>
      </w:r>
      <w:proofErr w:type="spellStart"/>
      <w:r w:rsidRPr="00554785">
        <w:rPr>
          <w:sz w:val="24"/>
          <w:szCs w:val="24"/>
        </w:rPr>
        <w:t>тредбанах</w:t>
      </w:r>
      <w:proofErr w:type="spellEnd"/>
      <w:r w:rsidRPr="00554785">
        <w:rPr>
          <w:sz w:val="24"/>
          <w:szCs w:val="24"/>
        </w:rPr>
        <w:t xml:space="preserve"> по показателям нелинейного изменения частоты сердечных сокращений при постепенном увеличении скорости передвижения или мощности работы.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тест PWC170 (по первым буквам английского термина "физическая работоспособность"). Определение физической работоспособности человека, в основе которой лежит определение мощности мышечной работы при частоте сердечных сокращений, равной 170 ударам в минуту. </w:t>
      </w:r>
      <w:proofErr w:type="gramStart"/>
      <w:r w:rsidRPr="00554785">
        <w:rPr>
          <w:sz w:val="24"/>
          <w:szCs w:val="24"/>
        </w:rPr>
        <w:t>Основан</w:t>
      </w:r>
      <w:proofErr w:type="gramEnd"/>
      <w:r w:rsidRPr="00554785">
        <w:rPr>
          <w:sz w:val="24"/>
          <w:szCs w:val="24"/>
        </w:rPr>
        <w:t xml:space="preserve"> на линейной зависимости между частотой сердечных сокращений и мощностью работы в диапазоне 120-170 (180) ударов в минуту. Работа проводится на велоэргометре, гребном эргометре, </w:t>
      </w:r>
      <w:proofErr w:type="spellStart"/>
      <w:r w:rsidRPr="00554785">
        <w:rPr>
          <w:sz w:val="24"/>
          <w:szCs w:val="24"/>
        </w:rPr>
        <w:t>тредбане</w:t>
      </w:r>
      <w:proofErr w:type="spellEnd"/>
      <w:r w:rsidRPr="00554785">
        <w:rPr>
          <w:sz w:val="24"/>
          <w:szCs w:val="24"/>
        </w:rPr>
        <w:t xml:space="preserve">, в процессе которой задаются две нагрузки - легкая и более тяжелая, вызывающие повышение частоты сердечных сокращений в вышеуказанных пределах. На основе полученных показателей мощности и частоты сердечных сокращений строится график и определяется PWC170.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тест САН (самочувствие, активность, настроение). Диагностика оперативного психического состояния спортсмена, связанного с влиянием на него внешних и внутренних факторов.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ТЕСТОСТЕРОН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Наиболее активный половой мужской стероидный гормон, обуславливает формирование мужских половых органов, способствует синтезу мышечных белков, проявлению физических способностей.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ТЕСТЫ НА ФИЗИЧЕСКУЮ ПОДГОТОВЛЕННОСТЬ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Тесты для определения уровня развития скоростных, силовых, координационных способностей, выносливости, гибкости (как по отдельному физическому качеству, так и в их комплексе).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ТИП ВЫСШЕЙ НЕРВНОЙ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Совокупность индивидуальных врожденных и приобретенных свойств нервной системы, определяющих особенности поведения индивидуума и некоторых его функций. По сочетанию различных комбинаций трех основных свойств нервной системы (силы процессов возбуждения и торможения, их уравновешенности и подвижности) выделяют 4 </w:t>
      </w:r>
      <w:r w:rsidRPr="00554785">
        <w:rPr>
          <w:sz w:val="24"/>
          <w:szCs w:val="24"/>
        </w:rPr>
        <w:lastRenderedPageBreak/>
        <w:t xml:space="preserve">типа высшей нервной деятельности: </w:t>
      </w:r>
      <w:proofErr w:type="gramStart"/>
      <w:r w:rsidRPr="00554785">
        <w:rPr>
          <w:sz w:val="24"/>
          <w:szCs w:val="24"/>
        </w:rPr>
        <w:t>сильный</w:t>
      </w:r>
      <w:proofErr w:type="gramEnd"/>
      <w:r w:rsidRPr="00554785">
        <w:rPr>
          <w:sz w:val="24"/>
          <w:szCs w:val="24"/>
        </w:rPr>
        <w:t xml:space="preserve"> неуравновешенный, сильный уравновешенный инертный, сильный уравновешенный подвижный, слабый. Согласно учению о темпераментах это соответственно холерический, флегматический, сангвинический и меланхолический тип.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ТОНУС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Жизненная активность, жизнедеятельность.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мышечный тонус. </w:t>
      </w:r>
      <w:proofErr w:type="gramStart"/>
      <w:r w:rsidRPr="00554785">
        <w:rPr>
          <w:sz w:val="24"/>
          <w:szCs w:val="24"/>
        </w:rPr>
        <w:t xml:space="preserve">Длительное, не сопровождающееся утомлением возбуждение мышцы, обусловленное постоянной </w:t>
      </w:r>
      <w:proofErr w:type="spellStart"/>
      <w:r w:rsidRPr="00554785">
        <w:rPr>
          <w:sz w:val="24"/>
          <w:szCs w:val="24"/>
        </w:rPr>
        <w:t>импульсацией</w:t>
      </w:r>
      <w:proofErr w:type="spellEnd"/>
      <w:r w:rsidRPr="00554785">
        <w:rPr>
          <w:sz w:val="24"/>
          <w:szCs w:val="24"/>
        </w:rPr>
        <w:t xml:space="preserve"> из центральной нервной системы. </w:t>
      </w:r>
      <w:proofErr w:type="gram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сосудистый тонус. Длительное сокращение гладких мышц стенки кровеносных сосудов, поддерживающее давление крови.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ТОРМОЖЕНИЕ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Активный нервный процесс, вызываемый возбуждением и проявляющийся в задержке или снижении интенсивности др. волны возбуждения. Имеет охранительное значение, защищая нервную систему от перевозбуждения.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ТРАВМАТИЗМ СПОРТИВНЫЙ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всех вновь полученных травм в определенной группе людей при занятиях спортом (исчисляется количеством травм на 100, 1000 человек за 1 месяц, год).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ТРЕВОЖНОСТЬ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личности спортсмена, выражающееся в склонности испытывать тревогу в различных условиях деятельности при воздействии </w:t>
      </w:r>
      <w:proofErr w:type="spellStart"/>
      <w:r w:rsidRPr="00554785">
        <w:rPr>
          <w:sz w:val="24"/>
          <w:szCs w:val="24"/>
        </w:rPr>
        <w:t>стрессогенных</w:t>
      </w:r>
      <w:proofErr w:type="spellEnd"/>
      <w:r w:rsidRPr="00554785">
        <w:rPr>
          <w:sz w:val="24"/>
          <w:szCs w:val="24"/>
        </w:rPr>
        <w:t xml:space="preserve"> факторов и в ситуациях неопределенности.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ТРЕМОР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Величина колебаний дистальных звеньев конечностей небольшой амплитуды, являющаяся физиологической реакцией на внешние воздействия.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ТРЕНИРОВАННОСТЬ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Состояние организма, определяющее уровень физической подготовленности спортсмена. Является следствием тренировки.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УДАР ТЕПЛОВОЙ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Остро возникающее патологическое состояние организма, вызванное общим перегреванием тела. Выражается в головной боли, тошноте, рвоте, обморочном состоянии. Основная причина - нарушение терморегуляции, возникающее при продолжительном действии высокой температуры окружающей среды, особенно при влажном воздухе, а также обезвоживание организма. Физическое напряжение усиливает теплообразование в организме.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УДАР УГЛЕВОДНЫЙ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Использование усиленной углеводной диеты накануне соревнований, т.к. углеводы являются источником энергии для непосредственного потребления (глюкоза) или образуют депо энергии (гликоген) в организме.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УПРАВЛЕНИЕ ПОДГОТОВКОЙ СПОРТСМЕНА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Оптимизация поведения спортсмена, целесообразное развитие его подготовленности, обеспечивающее достижение наивысших спортивных результатов; включает следующие операции: прогнозирование результатов, моделирование параметров соревновательной деятельности, уровня подготовленности и развития функциональных систем организма, программирование тренировочного процесса, комплексный </w:t>
      </w:r>
      <w:proofErr w:type="gramStart"/>
      <w:r w:rsidRPr="00554785">
        <w:rPr>
          <w:sz w:val="24"/>
          <w:szCs w:val="24"/>
        </w:rPr>
        <w:t>контроль за</w:t>
      </w:r>
      <w:proofErr w:type="gramEnd"/>
      <w:r w:rsidRPr="00554785">
        <w:rPr>
          <w:sz w:val="24"/>
          <w:szCs w:val="24"/>
        </w:rPr>
        <w:t xml:space="preserve"> уровнем подготовленности, внесение коррекций в систему подготовки.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УРАВНОВЕШЕННОСТЬ НЕРВНОЙ СИСТЕМЫ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Свойство нервной системы, которое характеризуется оптимальным соотношением абсолютных величин возбудительного и тормозного нервных процессов при экстремальных воздействиях в соревнованиях.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УСИЛИЕ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Напряжение сил (физических, умственных), направленных на достижение определенного результата или приложенных к чему-нибудь для достижения цели. </w:t>
      </w:r>
      <w:r w:rsidRPr="00554785">
        <w:rPr>
          <w:sz w:val="24"/>
          <w:szCs w:val="24"/>
        </w:rPr>
        <w:lastRenderedPageBreak/>
        <w:t xml:space="preserve">Спортивная деятельность связана с большими, а иногда и чрезмерными усилиями, вызывающими изменение психофизиологических процессов.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волевое усилие. Психическое напряжение</w:t>
      </w:r>
      <w:proofErr w:type="gramStart"/>
      <w:r w:rsidRPr="00554785">
        <w:rPr>
          <w:sz w:val="24"/>
          <w:szCs w:val="24"/>
        </w:rPr>
        <w:t>.</w:t>
      </w:r>
      <w:proofErr w:type="gramEnd"/>
      <w:r w:rsidRPr="00554785">
        <w:rPr>
          <w:sz w:val="24"/>
          <w:szCs w:val="24"/>
        </w:rPr>
        <w:t xml:space="preserve"> </w:t>
      </w:r>
      <w:proofErr w:type="gramStart"/>
      <w:r w:rsidRPr="00554785">
        <w:rPr>
          <w:sz w:val="24"/>
          <w:szCs w:val="24"/>
        </w:rPr>
        <w:t>с</w:t>
      </w:r>
      <w:proofErr w:type="gramEnd"/>
      <w:r w:rsidRPr="00554785">
        <w:rPr>
          <w:sz w:val="24"/>
          <w:szCs w:val="24"/>
        </w:rPr>
        <w:t xml:space="preserve">пособствующее преодолению препятствий, которые возникают в процессе тренировки и соревнований.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физическое усилие. Приложение физических сил для выполнения определенных движений.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УСТОЙЧИВОСТЬ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устойчивость внимания. Способность спортсмена длительное время сосредоточивать и удерживать внимание на определенных объектах и определенной деятельности.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психическая устойчивость. Способность спортсмена не снижать уровня физической и психической работоспособности под воздействием эмоциональных факторов.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устойчивость эмоциональная. Способность спортсмена к сохранению высокой психической и физической работоспособности при воздействии на него сильных стрессов в условиях тренировочной и соревновательной деятельности.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УТОМЛЕНИЕ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Функциональное состояние органа или целого организма, характеризующееся временным снижением работоспособности (в ряде случаев нарушением гомеостаза) под влиянием тяжелой физической или психической нагрузки.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утомление глобальное. См. ОБЩЕЕ УТОМЛЕНИЕ.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локальное утомление. Утомление, возникающее в отдельных органах, системах или мышцах после выполнения упражнений, в которых принимало участие менее 1/3 всех мышц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мышечное утомление. Утомление, развивающееся в результате большой и продолжительной мышечной работы.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общее утомление. Утомление, возникающее в организме после выполнения упражнений, в которых принимало участие более 2/3 всех мышц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региональное утомление. Утомление, возникающее в организме после выполнения упражнений, в которых принимало участие от 1/3 до 2/3 всех мышц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сенсорное утомление. Утомление, возникающее после выполнения упражнений, требующих большого напряжения органов чувств.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умственное утомление. Утомление, развивающееся в результате большого умственного напряжения.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утомление эмоциональное. Утомление, возникающее в результате значительных эмоциональных нагрузок и </w:t>
      </w:r>
      <w:proofErr w:type="gramStart"/>
      <w:r w:rsidRPr="00554785">
        <w:rPr>
          <w:sz w:val="24"/>
          <w:szCs w:val="24"/>
        </w:rPr>
        <w:t>переживаний</w:t>
      </w:r>
      <w:proofErr w:type="gramEnd"/>
      <w:r w:rsidRPr="00554785">
        <w:rPr>
          <w:sz w:val="24"/>
          <w:szCs w:val="24"/>
        </w:rPr>
        <w:t xml:space="preserve"> как у спортсменов, так и у тренеров, зрителей и других участников соревнований.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ФАЗА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Момент (стадия) системы движений или состояния организма, процесса, имеющий определенные границы. Так, а различных </w:t>
      </w:r>
      <w:proofErr w:type="gramStart"/>
      <w:r w:rsidRPr="00554785">
        <w:rPr>
          <w:sz w:val="24"/>
          <w:szCs w:val="24"/>
        </w:rPr>
        <w:t>прыжках</w:t>
      </w:r>
      <w:proofErr w:type="gramEnd"/>
      <w:r w:rsidRPr="00554785">
        <w:rPr>
          <w:sz w:val="24"/>
          <w:szCs w:val="24"/>
        </w:rPr>
        <w:t xml:space="preserve"> выделяют 4 основные фазы: разгона, отталкивания, полета и приземления. В тяжелой атлетике более мелкая по сравнению с периодом составная часть упражнения. В рывке и подъеме штанги на грудь в толчке (без вставания из подседа) различают 3 периода и 6 фаз.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безопорная фаза. Положение тела в пространстве, когда оно не имеет контакта (опоры) с поверхностью, снарядом, партнером, соперником.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фаза вылета. Момент отрыва спортсмена от земли в беге, прыжках, а также момент выпуска снаряда метателем.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</w:t>
      </w:r>
      <w:proofErr w:type="spellStart"/>
      <w:r w:rsidRPr="00554785">
        <w:rPr>
          <w:sz w:val="24"/>
          <w:szCs w:val="24"/>
        </w:rPr>
        <w:t>двухопорная</w:t>
      </w:r>
      <w:proofErr w:type="spellEnd"/>
      <w:r w:rsidRPr="00554785">
        <w:rPr>
          <w:sz w:val="24"/>
          <w:szCs w:val="24"/>
        </w:rPr>
        <w:t xml:space="preserve"> фаза. Положение спортсмена в спортивной ходьбе, характеризующееся касанием грунта двумя ногами.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конечная фаза. Элемент системы движений, которым заканчивается упражнение.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начальная фаза. Элемент системы движений, с которого начинается упражнение.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одноопорная фаза. Положение спортсмена в ходьбе, беге, прыжках, характеризующееся касанием грунта одной ногой.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- фаза отталкивания</w:t>
      </w:r>
      <w:proofErr w:type="gramStart"/>
      <w:r w:rsidRPr="00554785">
        <w:rPr>
          <w:sz w:val="24"/>
          <w:szCs w:val="24"/>
        </w:rPr>
        <w:t>.</w:t>
      </w:r>
      <w:proofErr w:type="gramEnd"/>
      <w:r w:rsidRPr="00554785">
        <w:rPr>
          <w:sz w:val="24"/>
          <w:szCs w:val="24"/>
        </w:rPr>
        <w:t xml:space="preserve"> </w:t>
      </w:r>
      <w:proofErr w:type="gramStart"/>
      <w:r w:rsidRPr="00554785">
        <w:rPr>
          <w:sz w:val="24"/>
          <w:szCs w:val="24"/>
        </w:rPr>
        <w:t>с</w:t>
      </w:r>
      <w:proofErr w:type="gramEnd"/>
      <w:r w:rsidRPr="00554785">
        <w:rPr>
          <w:sz w:val="24"/>
          <w:szCs w:val="24"/>
        </w:rPr>
        <w:t xml:space="preserve">м. ТОЛЧОК (1).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фаза перехода планки. Элемент техники полета в прыжках в высоту и с шестом. Решающая с точки зрения достижения результата фаза прыжка, подготовленная всеми предыдущими действиями спортсмена. Техника перехода планки в прыжках в высоту зависит от способа прыжка. Безопорная заключительная часть прыжка с шестом после завершения отталкивания руками от шеста. Состоит из дугообразного движения вокруг планки с последующим отбрасыванием рук назад.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фаза полета. </w:t>
      </w:r>
      <w:proofErr w:type="gramStart"/>
      <w:r w:rsidRPr="00554785">
        <w:rPr>
          <w:sz w:val="24"/>
          <w:szCs w:val="24"/>
        </w:rPr>
        <w:t xml:space="preserve">Элемент техники бега, прыжков, характеризующийся отсутствием контакта спортсмена с опорой (землей, барьером, шестом, трамплином, снарядом). </w:t>
      </w:r>
      <w:proofErr w:type="gramEnd"/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фаза приземления. 1. Элемент техники бега и ходьбы, включающий постановку ноги на дорожку и амортизацию возникающих при этом усилий, не совпадающих с направлением движения. 2. </w:t>
      </w:r>
      <w:proofErr w:type="gramStart"/>
      <w:r w:rsidRPr="00554785">
        <w:rPr>
          <w:sz w:val="24"/>
          <w:szCs w:val="24"/>
        </w:rPr>
        <w:t>Элемент техники прыжка в длину и тройным, обеспечивающий более полное использование прыгуном траектории полета, полученной в результате отталкивания.</w:t>
      </w:r>
      <w:proofErr w:type="gramEnd"/>
      <w:r w:rsidRPr="00554785">
        <w:rPr>
          <w:sz w:val="24"/>
          <w:szCs w:val="24"/>
        </w:rPr>
        <w:t xml:space="preserve"> Выполняется путем выноса ног вперед в положении сидя или в группировке с глубоким приседанием после касания песка. 3. Элемент техники прыжков в высоту, с шестом, гимнастических, акробатических и др. прыжков, обеспечивающий мягкое и безопасное приземление спортсмена.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рабочая фаза. Фаза движения, в которой создаются основные усилия, приводящие к перемещению тела в пространстве.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ФАКТОР ПСИХОГЕННЫЙ (СТРЕССОГЕННЫЙ)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Неблагоприятные внешние условия и явления (нагрузка, средства и методы подготовки, взаимоотношения с партнерами и тренером, экологические условия, травма и т.д.) и внутренние переживания (беспокойство, чрезмерная мотивация, неудовлетворенность, эмоциональное перевозбуждение и др.), отрицательно воздействующие на психическое состояние спортсмена и его работоспособность.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ФАСЦИЯ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Соединительнотканная оболочка, покрывающая органы, сосуды, нервы и образующая футляры для мышц.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ФЕНОМЕН СТАТИЧЕСКИХ УСИЛИЙ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Снижение кровотока и уменьшение потребления кислорода спортсменами во время статических поз вследствие механической компрессии сосудов в </w:t>
      </w:r>
      <w:proofErr w:type="gramStart"/>
      <w:r w:rsidRPr="00554785">
        <w:rPr>
          <w:sz w:val="24"/>
          <w:szCs w:val="24"/>
        </w:rPr>
        <w:t>сильно напряженных</w:t>
      </w:r>
      <w:proofErr w:type="gramEnd"/>
      <w:r w:rsidRPr="00554785">
        <w:rPr>
          <w:sz w:val="24"/>
          <w:szCs w:val="24"/>
        </w:rPr>
        <w:t xml:space="preserve"> мышцах, прекращения функции мышечного "насоса", а в ряде случаев - частичного или полного прекращения внешнего дыхания.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ФЕНОТИП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индивидуальных особенностей организма, сформировавшихся под влиянием генетических факторов и факторов внешней среды, в которой протекало его индивидуальное развитие.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ФЕРМЕНТЫ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Биологические катализаторы белковой природы. Увеличивают скорость химических реакций в клетках. Каждый вид ферментов катализирует превращение определенных веществ, иногда лишь единственного вещества в единственном направлении.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ФИЗИОЛОГИЯ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Наука о жизнедеятельности целостного организма, функциональных систем, отдельных органов, тканей, клеток, об их связях и взаимодействии между собой и с окружающей средой.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ФИЗИОЛОГИЯ СПОРТА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Раздел общей физиологии, рассматривающий особенности деятельности организма спортсмена во время выполнения физической работы и в восстановительном периоде, а также изменения в различных функциональных системах, происходящие вследствие длительных занятий физической культурой и спортом.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ФИЗИОТЕРАПИЯ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Область медицины, изучающая физиологическое действие естественных (солнце, воздух, вода и др.) и искусственных (электрический ток, магнитное поле и др.) физических факторов, а также разрабатывающая методы их лечебного и профилактического применения.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ФИЗИЧЕСКАЯ ПОДГОТОВКА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Одна из сторон подготовки в физическом воспитании, спорте, связанная с воспитанием физических качеств (силы, быстроты, выносливости, гибкости и координационных способностей).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общая физическая подготовка (ОФП). Процесс совершенствования физических качеств (силы, выносливости, гибкости, ловкости, быстроты), направленный на всестороннее физическое развитие человека.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специальная физическая подготовка (СФП). Процесс воспитания физических качеств, обеспечивающих преимущественное развитие тех двигательных способностей, которые необходимы для данной спортивной дисциплины.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ФИЗИЧЕСКОЕ ВОСПИТАНИЕ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Педагогический процесс, направленный на формирование двигательных навыков и развитие двигательных и психических способностей (силовых, скоростных, координационных, выносливости, гибкости, волевых и др.).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ФИЗИЧЕСКОЕ РАЗВИТИЕ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Процесс становления, формирования и последующего изменения на протяжении жизни индивидуума морфофункциональных свойств организма и основанных на них физических качеств и способностей.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 xml:space="preserve">ФОРМА      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</w:t>
      </w:r>
      <w:r w:rsidRPr="00554785">
        <w:rPr>
          <w:i/>
          <w:sz w:val="24"/>
          <w:szCs w:val="24"/>
        </w:rPr>
        <w:t>Спортивная форма</w:t>
      </w:r>
      <w:r w:rsidRPr="00554785">
        <w:rPr>
          <w:sz w:val="24"/>
          <w:szCs w:val="24"/>
        </w:rPr>
        <w:t>. Состояние оптимальной готовности спортсмена к достижению высоких спортивных результатов, которое приобретается при определенных условиях в каждом макроцикле тренировки. Выражает гармоническое единство всех сторон подготовленности: физической, психической, технической и тактической.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ФОРМИРОВАНИЕ НАВЫКА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Педагогический процесс, направленный на развитие и совершенствование способности выполнять двигательное действие автоматически, см. тж. </w:t>
      </w:r>
      <w:r w:rsidRPr="00554785">
        <w:rPr>
          <w:i/>
          <w:sz w:val="24"/>
          <w:szCs w:val="24"/>
        </w:rPr>
        <w:t>автоматизм</w:t>
      </w:r>
      <w:r w:rsidRPr="00554785">
        <w:rPr>
          <w:sz w:val="24"/>
          <w:szCs w:val="24"/>
        </w:rPr>
        <w:t xml:space="preserve">, </w:t>
      </w:r>
      <w:r w:rsidRPr="00554785">
        <w:rPr>
          <w:i/>
          <w:sz w:val="24"/>
          <w:szCs w:val="24"/>
        </w:rPr>
        <w:t>навык</w:t>
      </w:r>
      <w:r w:rsidRPr="00554785">
        <w:rPr>
          <w:sz w:val="24"/>
          <w:szCs w:val="24"/>
        </w:rPr>
        <w:t>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ФРУСТРАЦИЯ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Переживание гнетущего напряжения, тревожности, безысходности, отчаяния, возникающее в ситуации, когда достижение спортсменом жизненно значимой для него цели (высокого результата, победы в соревнованиях и т.п.) находится под угрозой.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ФУНКЦИЯ ПРЕДСТАВЛЕНИЯ ДВИЖЕНИЙ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gramStart"/>
      <w:r w:rsidRPr="00554785">
        <w:rPr>
          <w:sz w:val="24"/>
          <w:szCs w:val="24"/>
        </w:rPr>
        <w:t xml:space="preserve">Деятельность, исполняемая представлением движения: программирующая (представление - идеальный, т.е. возникающий в сознании, образ действия), регулирующая (представление - составная часть </w:t>
      </w:r>
      <w:proofErr w:type="spellStart"/>
      <w:r w:rsidRPr="00554785">
        <w:rPr>
          <w:sz w:val="24"/>
          <w:szCs w:val="24"/>
        </w:rPr>
        <w:t>саморегуляции</w:t>
      </w:r>
      <w:proofErr w:type="spellEnd"/>
      <w:r w:rsidRPr="00554785">
        <w:rPr>
          <w:sz w:val="24"/>
          <w:szCs w:val="24"/>
        </w:rPr>
        <w:t xml:space="preserve"> человеком своих действий), тренирующая (представление - упражнение в совершенствовании техники двигательных действий без практического их выполнения).</w:t>
      </w:r>
      <w:proofErr w:type="gramEnd"/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ХАРАКТЕР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Совокупность приобретенных и унаследованных индивидуально-психических устойчивых свойств личности, которые проявляются в ее поведении и отношении к действительности (к труду, др. людям, самому себе, препятствиям и т.п.).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спортивный Х. Совокупность черт личности спортсмена, определяющих его Целенаправленное волевое поведение, надежную деятельность в спорте и в повседневной жизни.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ХАРАКТЕРИСТИКА СПОРТСМЕНА МОДЕЛЬНАЯ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Характеристика спортсмена, содержащая комплекс формализованных эталонных показателей (свойств личности, психических, физических качеств, технико-тактического </w:t>
      </w:r>
      <w:r w:rsidRPr="00554785">
        <w:rPr>
          <w:sz w:val="24"/>
          <w:szCs w:val="24"/>
        </w:rPr>
        <w:lastRenderedPageBreak/>
        <w:t>мастерства), необходимых для эффективной и стабильной соревновательной деятельности.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ХРОНАКСИЯ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Наименьшее время, в течение которого постоянный электрический ток с напряжением вдвое большим, чем пороговое, действуя на живую ткань, вызывает возбуждение. Одна из характеристик состояния нервно-мышечной системы.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ЦИКЛ ДВИЖЕНИЙ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Минимальная совокупность движений, после </w:t>
      </w:r>
      <w:proofErr w:type="gramStart"/>
      <w:r w:rsidRPr="00554785">
        <w:rPr>
          <w:sz w:val="24"/>
          <w:szCs w:val="24"/>
        </w:rPr>
        <w:t>выполнения</w:t>
      </w:r>
      <w:proofErr w:type="gramEnd"/>
      <w:r w:rsidRPr="00554785">
        <w:rPr>
          <w:sz w:val="24"/>
          <w:szCs w:val="24"/>
        </w:rPr>
        <w:t xml:space="preserve"> которых тело (части тела) возвращается в и. п. Термин относится ко всем циклическим видам спорта. Напр., цикл движений пловца - это совокупность движений в одном гребке, проходящих полный круг и повторяемых многократно. Началом цикла принято считать начало фазы захвата воды руками при плавании кролем на груди, на спине и дельфином; затем следует гребок, выход руки из воды (пронос), вход руки в воду.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ЦИКЛИЧНОСТЬ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Характеристика движений, занятий, процессов, построенных в виде цикла.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ЧАСТОТА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частота движений. Одна из характеристик скоростных способностей, измеряется числом движений в единицу времени.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частота дыхания. Один из показателей внешнего дыхания. Измеряется числом дыхательных актов в единицу времени.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частота сердечных сокращений (ЧСС). Число сердечных сокращений в единицу времени (обычно уд/мин).</w:t>
      </w:r>
    </w:p>
    <w:p w:rsidR="005C1C38" w:rsidRPr="00554785" w:rsidRDefault="005C1C38" w:rsidP="005C1C38">
      <w:pPr>
        <w:rPr>
          <w:sz w:val="24"/>
          <w:szCs w:val="24"/>
        </w:rPr>
      </w:pP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ЧАСЫ БИОЛОГИЧЕСКИЕ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Способность человека ориентироваться во времени, основанная на строгой периодичности биологических процессов, обусловленных изменением геофизических факторов (свет и тьма, работа и отдых и др.).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ЧУВСТВИТЕЛЬНОСТЬ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Способность воспринимать раздражения из внешней и внутренней среды. Основа чувствительности - активность рецепторов. Различают вкусовую, тактильную, зрительную, слуховую, обонятельную, </w:t>
      </w:r>
      <w:proofErr w:type="spellStart"/>
      <w:r w:rsidRPr="00554785">
        <w:rPr>
          <w:sz w:val="24"/>
          <w:szCs w:val="24"/>
        </w:rPr>
        <w:t>проприоцептивную</w:t>
      </w:r>
      <w:proofErr w:type="spellEnd"/>
      <w:r w:rsidRPr="00554785">
        <w:rPr>
          <w:sz w:val="24"/>
          <w:szCs w:val="24"/>
        </w:rPr>
        <w:t xml:space="preserve"> и болевую чувствительность. 2. Общая способность к ощущению.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ЧУВСТВО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мышечное Ч. Способность ощущать движение, положение отдельных частей тела, дозировать усилия благодаря работе рецепторов, расположенных в мышцах, сухожилиях и суставных сумках.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Ч. пространства. Способность воспринимать пространственные отношения, непосредственно связанные с управлением движениями, на основе комплексного функционирования анализаторов, точно оценивать и соблюдать пространственные параметры движении за счет регуляции своих действий. В процессе спортивного совершенствования это чувство развивается применительно к избранному виду спорта (чувство дистанции, чувство барьера, чувство планки, чувство мяча и т. п.). 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- Ч. равновесия. Способность поддерживать состояние равновесия тела как при выполнении статических положений (статическое равновесие), так и при выполнении упражнений, в которых одни элементы непрерывно сменяются другими (динамическое равновесие).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ШАГОМЕР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Прибор для определения количества шагов. Применяется в оздоровительных физкультурных занятиях для учета нагрузки.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ЭКСТРАВЕРТИРОВАННОСТЬ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lastRenderedPageBreak/>
        <w:t xml:space="preserve">          Психологическая характеристика личности, отличающейся повышенной общительностью, открытостью характера, интересом к др. людям, импульсивностью, слабым самоконтролем, уверенным поведением в незнакомых ситуациях и т.п.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ЭЛАСТИЧНОСТЬ МЫШЦ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Способность мышцы испытывать значительные упругие деформации без повреждения анатомической целостности.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ЭЛЕКТРОМИОГРАФИЯ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 исследования электрической активности мышц. По </w:t>
      </w:r>
      <w:proofErr w:type="spellStart"/>
      <w:r w:rsidRPr="00554785">
        <w:rPr>
          <w:sz w:val="24"/>
          <w:szCs w:val="24"/>
        </w:rPr>
        <w:t>миограмме</w:t>
      </w:r>
      <w:proofErr w:type="spellEnd"/>
      <w:r w:rsidRPr="00554785">
        <w:rPr>
          <w:sz w:val="24"/>
          <w:szCs w:val="24"/>
        </w:rPr>
        <w:t xml:space="preserve"> определяют моменты начала и окончания активности мышц, по ее площади - о качестве вовлеченных в работу мышечных волокон и, косвенно, о развиваемом усилии.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ЭРГОМЕТРИЯ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Методы измерения работоспособности отдельной мышцы или группы мышц и функциональных изменений в организме во время физической нагрузки, основанные на выполнении дозированной механической работы. Проводятся с помощью специальных приборов - эргометров различной конструкции.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ЭРИТРОЦИТЫ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Безъядерные клетки крови, содержащие гемоглобин. Переносят кислород от легких к тканям и углекислый газ от тканей к легким. Образуются в костном мозге.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ЭСТРОГЕНЫ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Женские половые гормоны, вырабатываемые яичниками, надпочечниками, семенниками стероидного типа. Оказывают влияние на обмен веществ. Способствуют развитию вторичных половых признаков у подростков, подготовке репродуктивной системы к беременности и др.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ЭФФЕКТ КУМУЛЯТИВНЫЙ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</w:t>
      </w:r>
      <w:proofErr w:type="gramStart"/>
      <w:r w:rsidRPr="00554785">
        <w:rPr>
          <w:sz w:val="24"/>
          <w:szCs w:val="24"/>
        </w:rPr>
        <w:t>Суммарный эффект, представляющий собой производное от воздействия совокупности всех выполненных за продолжительный период (этап) упражнений и динамики реагирования организма на их воздействие.</w:t>
      </w:r>
      <w:proofErr w:type="gramEnd"/>
      <w:r w:rsidRPr="00554785">
        <w:rPr>
          <w:sz w:val="24"/>
          <w:szCs w:val="24"/>
        </w:rPr>
        <w:t xml:space="preserve"> Характеризуется морфофункциональными изменениями в органах и системах организма.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ЮВЕНАЛЬНЫЙ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Юный, неполовозрелый.</w:t>
      </w:r>
    </w:p>
    <w:p w:rsidR="005C1C38" w:rsidRPr="00554785" w:rsidRDefault="005C1C38" w:rsidP="005C1C38">
      <w:pPr>
        <w:rPr>
          <w:b/>
          <w:sz w:val="24"/>
          <w:szCs w:val="24"/>
        </w:rPr>
      </w:pPr>
      <w:r w:rsidRPr="00554785">
        <w:rPr>
          <w:b/>
          <w:sz w:val="24"/>
          <w:szCs w:val="24"/>
        </w:rPr>
        <w:t>ЮНИОРЫ</w:t>
      </w:r>
    </w:p>
    <w:p w:rsidR="005C1C38" w:rsidRPr="00554785" w:rsidRDefault="005C1C38" w:rsidP="005C1C38">
      <w:pPr>
        <w:rPr>
          <w:sz w:val="24"/>
          <w:szCs w:val="24"/>
        </w:rPr>
      </w:pPr>
      <w:r w:rsidRPr="00554785">
        <w:rPr>
          <w:sz w:val="24"/>
          <w:szCs w:val="24"/>
        </w:rPr>
        <w:t xml:space="preserve">          Возрастная группа участников соревнований. Границы группы различны в зависимости от вида спорта. Напр., в боксе юниорами считаются спортсмены 18-19 лет, в тяжелой атлетике, фехтовании, теннисе - 19-20 лет, в современном пятиборье - 19-21 года.</w:t>
      </w:r>
    </w:p>
    <w:p w:rsidR="007C6FC1" w:rsidRPr="00554785" w:rsidRDefault="007C6FC1">
      <w:pPr>
        <w:rPr>
          <w:sz w:val="24"/>
          <w:szCs w:val="24"/>
        </w:rPr>
      </w:pPr>
    </w:p>
    <w:sectPr w:rsidR="007C6FC1" w:rsidRPr="00554785" w:rsidSect="007C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1516B6"/>
    <w:multiLevelType w:val="multilevel"/>
    <w:tmpl w:val="E8BC2A4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552BA0"/>
    <w:multiLevelType w:val="hybridMultilevel"/>
    <w:tmpl w:val="1D6AD60E"/>
    <w:lvl w:ilvl="0" w:tplc="52282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C52E38"/>
    <w:multiLevelType w:val="multilevel"/>
    <w:tmpl w:val="C5B4249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DEC47B8"/>
    <w:multiLevelType w:val="singleLevel"/>
    <w:tmpl w:val="5F18AD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1F40355"/>
    <w:multiLevelType w:val="multilevel"/>
    <w:tmpl w:val="F26221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15005994"/>
    <w:multiLevelType w:val="singleLevel"/>
    <w:tmpl w:val="7D882D24"/>
    <w:lvl w:ilvl="0">
      <w:start w:val="12"/>
      <w:numFmt w:val="decimal"/>
      <w:lvlText w:val="%1"/>
      <w:lvlJc w:val="left"/>
      <w:pPr>
        <w:tabs>
          <w:tab w:val="num" w:pos="2265"/>
        </w:tabs>
        <w:ind w:left="2265" w:hanging="765"/>
      </w:pPr>
      <w:rPr>
        <w:rFonts w:hint="default"/>
      </w:rPr>
    </w:lvl>
  </w:abstractNum>
  <w:abstractNum w:abstractNumId="10">
    <w:nsid w:val="1E1E08FE"/>
    <w:multiLevelType w:val="singleLevel"/>
    <w:tmpl w:val="57AA7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FC9233C"/>
    <w:multiLevelType w:val="hybridMultilevel"/>
    <w:tmpl w:val="8D14C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6A4808"/>
    <w:multiLevelType w:val="hybridMultilevel"/>
    <w:tmpl w:val="9E5E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D02E39"/>
    <w:multiLevelType w:val="hybridMultilevel"/>
    <w:tmpl w:val="38AEF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0A6A00"/>
    <w:multiLevelType w:val="singleLevel"/>
    <w:tmpl w:val="7E7CF150"/>
    <w:lvl w:ilvl="0">
      <w:start w:val="11"/>
      <w:numFmt w:val="decimal"/>
      <w:lvlText w:val="%1"/>
      <w:lvlJc w:val="left"/>
      <w:pPr>
        <w:tabs>
          <w:tab w:val="num" w:pos="1935"/>
        </w:tabs>
        <w:ind w:left="1935" w:hanging="360"/>
      </w:pPr>
      <w:rPr>
        <w:rFonts w:hint="default"/>
      </w:rPr>
    </w:lvl>
  </w:abstractNum>
  <w:abstractNum w:abstractNumId="15">
    <w:nsid w:val="29125FF9"/>
    <w:multiLevelType w:val="singleLevel"/>
    <w:tmpl w:val="25D0019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2A6655C7"/>
    <w:multiLevelType w:val="singleLevel"/>
    <w:tmpl w:val="FF0AC090"/>
    <w:lvl w:ilvl="0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7">
    <w:nsid w:val="2C5E5333"/>
    <w:multiLevelType w:val="multilevel"/>
    <w:tmpl w:val="26D04B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8">
    <w:nsid w:val="2DC35F68"/>
    <w:multiLevelType w:val="hybridMultilevel"/>
    <w:tmpl w:val="A7584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CB10FA"/>
    <w:multiLevelType w:val="singleLevel"/>
    <w:tmpl w:val="33220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12336B4"/>
    <w:multiLevelType w:val="hybridMultilevel"/>
    <w:tmpl w:val="A93C1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437A92"/>
    <w:multiLevelType w:val="singleLevel"/>
    <w:tmpl w:val="2B20BD1A"/>
    <w:lvl w:ilvl="0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36713AF9"/>
    <w:multiLevelType w:val="hybridMultilevel"/>
    <w:tmpl w:val="8BEE92DA"/>
    <w:lvl w:ilvl="0" w:tplc="356A8C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8C47E3"/>
    <w:multiLevelType w:val="hybridMultilevel"/>
    <w:tmpl w:val="97B0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AA4E14"/>
    <w:multiLevelType w:val="multilevel"/>
    <w:tmpl w:val="4B22C0C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F95757D"/>
    <w:multiLevelType w:val="singleLevel"/>
    <w:tmpl w:val="1AD483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3FBF5697"/>
    <w:multiLevelType w:val="hybridMultilevel"/>
    <w:tmpl w:val="64BE3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4C50C3E"/>
    <w:multiLevelType w:val="singleLevel"/>
    <w:tmpl w:val="BFEC4366"/>
    <w:lvl w:ilvl="0">
      <w:start w:val="15"/>
      <w:numFmt w:val="decimal"/>
      <w:lvlText w:val="%1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28">
    <w:nsid w:val="45940690"/>
    <w:multiLevelType w:val="hybridMultilevel"/>
    <w:tmpl w:val="05F27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C64D31"/>
    <w:multiLevelType w:val="hybridMultilevel"/>
    <w:tmpl w:val="8D521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4B2EDF"/>
    <w:multiLevelType w:val="hybridMultilevel"/>
    <w:tmpl w:val="72441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400616"/>
    <w:multiLevelType w:val="hybridMultilevel"/>
    <w:tmpl w:val="D2B2B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20288B"/>
    <w:multiLevelType w:val="hybridMultilevel"/>
    <w:tmpl w:val="4D8E9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5915E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B7F5FD8"/>
    <w:multiLevelType w:val="singleLevel"/>
    <w:tmpl w:val="7E223F74"/>
    <w:lvl w:ilvl="0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5">
    <w:nsid w:val="601F5959"/>
    <w:multiLevelType w:val="hybridMultilevel"/>
    <w:tmpl w:val="D70ED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463E3E"/>
    <w:multiLevelType w:val="multilevel"/>
    <w:tmpl w:val="3AB21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67671B0D"/>
    <w:multiLevelType w:val="multilevel"/>
    <w:tmpl w:val="2A600A42"/>
    <w:lvl w:ilvl="0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5"/>
        </w:tabs>
        <w:ind w:left="2595" w:hanging="2160"/>
      </w:pPr>
      <w:rPr>
        <w:rFonts w:hint="default"/>
      </w:rPr>
    </w:lvl>
  </w:abstractNum>
  <w:abstractNum w:abstractNumId="38">
    <w:nsid w:val="6AF75CA4"/>
    <w:multiLevelType w:val="singleLevel"/>
    <w:tmpl w:val="0419000F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D215941"/>
    <w:multiLevelType w:val="multilevel"/>
    <w:tmpl w:val="AB02FBA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FE15A12"/>
    <w:multiLevelType w:val="singleLevel"/>
    <w:tmpl w:val="3594E1BA"/>
    <w:lvl w:ilvl="0">
      <w:start w:val="2"/>
      <w:numFmt w:val="decimal"/>
      <w:lvlText w:val="%1"/>
      <w:lvlJc w:val="left"/>
      <w:pPr>
        <w:tabs>
          <w:tab w:val="num" w:pos="1200"/>
        </w:tabs>
        <w:ind w:left="1200" w:hanging="765"/>
      </w:pPr>
      <w:rPr>
        <w:rFonts w:hint="default"/>
      </w:rPr>
    </w:lvl>
  </w:abstractNum>
  <w:abstractNum w:abstractNumId="41">
    <w:nsid w:val="70F65439"/>
    <w:multiLevelType w:val="hybridMultilevel"/>
    <w:tmpl w:val="8BFE1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F63667"/>
    <w:multiLevelType w:val="hybridMultilevel"/>
    <w:tmpl w:val="20D4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3906A6"/>
    <w:multiLevelType w:val="hybridMultilevel"/>
    <w:tmpl w:val="4C0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A70A6E"/>
    <w:multiLevelType w:val="hybridMultilevel"/>
    <w:tmpl w:val="8B3E5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E0004B"/>
    <w:multiLevelType w:val="singleLevel"/>
    <w:tmpl w:val="D1868F74"/>
    <w:lvl w:ilvl="0">
      <w:start w:val="15"/>
      <w:numFmt w:val="decimal"/>
      <w:lvlText w:val="%1"/>
      <w:lvlJc w:val="left"/>
      <w:pPr>
        <w:tabs>
          <w:tab w:val="num" w:pos="1935"/>
        </w:tabs>
        <w:ind w:left="1935" w:hanging="360"/>
      </w:pPr>
      <w:rPr>
        <w:rFonts w:hint="default"/>
      </w:rPr>
    </w:lvl>
  </w:abstractNum>
  <w:num w:numId="1">
    <w:abstractNumId w:val="33"/>
  </w:num>
  <w:num w:numId="2">
    <w:abstractNumId w:val="40"/>
  </w:num>
  <w:num w:numId="3">
    <w:abstractNumId w:val="9"/>
  </w:num>
  <w:num w:numId="4">
    <w:abstractNumId w:val="21"/>
  </w:num>
  <w:num w:numId="5">
    <w:abstractNumId w:val="14"/>
  </w:num>
  <w:num w:numId="6">
    <w:abstractNumId w:val="16"/>
  </w:num>
  <w:num w:numId="7">
    <w:abstractNumId w:val="45"/>
  </w:num>
  <w:num w:numId="8">
    <w:abstractNumId w:val="34"/>
  </w:num>
  <w:num w:numId="9">
    <w:abstractNumId w:val="37"/>
  </w:num>
  <w:num w:numId="10">
    <w:abstractNumId w:val="27"/>
  </w:num>
  <w:num w:numId="11">
    <w:abstractNumId w:val="6"/>
  </w:num>
  <w:num w:numId="12">
    <w:abstractNumId w:val="4"/>
  </w:num>
  <w:num w:numId="13">
    <w:abstractNumId w:val="24"/>
  </w:num>
  <w:num w:numId="14">
    <w:abstractNumId w:val="39"/>
  </w:num>
  <w:num w:numId="15">
    <w:abstractNumId w:val="15"/>
  </w:num>
  <w:num w:numId="16">
    <w:abstractNumId w:val="10"/>
  </w:num>
  <w:num w:numId="17">
    <w:abstractNumId w:val="25"/>
  </w:num>
  <w:num w:numId="18">
    <w:abstractNumId w:val="7"/>
  </w:num>
  <w:num w:numId="19">
    <w:abstractNumId w:val="19"/>
  </w:num>
  <w:num w:numId="20">
    <w:abstractNumId w:val="38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</w:num>
  <w:num w:numId="44">
    <w:abstractNumId w:val="1"/>
    <w:lvlOverride w:ilvl="0">
      <w:startOverride w:val="1"/>
    </w:lvlOverride>
  </w:num>
  <w:num w:numId="45">
    <w:abstractNumId w:val="22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360"/>
    <w:rsid w:val="0002212C"/>
    <w:rsid w:val="00213591"/>
    <w:rsid w:val="00355E70"/>
    <w:rsid w:val="004B07C9"/>
    <w:rsid w:val="00554785"/>
    <w:rsid w:val="005C1C38"/>
    <w:rsid w:val="0071030A"/>
    <w:rsid w:val="00747360"/>
    <w:rsid w:val="00776118"/>
    <w:rsid w:val="007C6FC1"/>
    <w:rsid w:val="00B568DD"/>
    <w:rsid w:val="00D35007"/>
    <w:rsid w:val="00D62947"/>
    <w:rsid w:val="00DC6747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7360"/>
    <w:pPr>
      <w:keepNext/>
      <w:ind w:firstLine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47360"/>
    <w:pPr>
      <w:keepNext/>
      <w:spacing w:line="360" w:lineRule="auto"/>
      <w:ind w:right="-2" w:firstLine="284"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747360"/>
    <w:pPr>
      <w:keepNext/>
      <w:ind w:right="-144"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47360"/>
    <w:pPr>
      <w:keepNext/>
      <w:ind w:right="-144" w:firstLine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47360"/>
    <w:pPr>
      <w:keepNext/>
      <w:spacing w:line="360" w:lineRule="auto"/>
      <w:ind w:right="-2" w:firstLine="709"/>
      <w:jc w:val="center"/>
      <w:outlineLvl w:val="4"/>
    </w:pPr>
    <w:rPr>
      <w:sz w:val="28"/>
      <w:u w:val="single"/>
    </w:rPr>
  </w:style>
  <w:style w:type="paragraph" w:styleId="6">
    <w:name w:val="heading 6"/>
    <w:basedOn w:val="a"/>
    <w:next w:val="a"/>
    <w:link w:val="60"/>
    <w:qFormat/>
    <w:rsid w:val="00747360"/>
    <w:pPr>
      <w:keepNext/>
      <w:ind w:right="-144"/>
      <w:jc w:val="both"/>
      <w:outlineLvl w:val="5"/>
    </w:pPr>
    <w:rPr>
      <w:sz w:val="28"/>
      <w:u w:val="single"/>
    </w:rPr>
  </w:style>
  <w:style w:type="paragraph" w:styleId="7">
    <w:name w:val="heading 7"/>
    <w:basedOn w:val="a"/>
    <w:next w:val="a"/>
    <w:link w:val="70"/>
    <w:qFormat/>
    <w:rsid w:val="00747360"/>
    <w:pPr>
      <w:keepNext/>
      <w:ind w:left="993" w:right="-144" w:hanging="273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47360"/>
    <w:pPr>
      <w:keepNext/>
      <w:ind w:left="993" w:right="-284" w:hanging="284"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47360"/>
    <w:pPr>
      <w:keepNext/>
      <w:spacing w:line="360" w:lineRule="auto"/>
      <w:ind w:right="-142" w:firstLine="709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4736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736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4736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47360"/>
    <w:pPr>
      <w:ind w:firstLine="72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747360"/>
    <w:pPr>
      <w:ind w:right="-144"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747360"/>
    <w:pPr>
      <w:ind w:right="-144"/>
      <w:jc w:val="both"/>
    </w:pPr>
    <w:rPr>
      <w:spacing w:val="-10"/>
      <w:sz w:val="28"/>
      <w:u w:val="single"/>
    </w:rPr>
  </w:style>
  <w:style w:type="character" w:customStyle="1" w:styleId="a8">
    <w:name w:val="Основной текст Знак"/>
    <w:basedOn w:val="a0"/>
    <w:link w:val="a7"/>
    <w:rsid w:val="00747360"/>
    <w:rPr>
      <w:rFonts w:ascii="Times New Roman" w:eastAsia="Times New Roman" w:hAnsi="Times New Roman" w:cs="Times New Roman"/>
      <w:spacing w:val="-10"/>
      <w:sz w:val="28"/>
      <w:szCs w:val="20"/>
      <w:u w:val="single"/>
      <w:lang w:eastAsia="ru-RU"/>
    </w:rPr>
  </w:style>
  <w:style w:type="paragraph" w:styleId="21">
    <w:name w:val="Body Text 2"/>
    <w:basedOn w:val="a"/>
    <w:link w:val="22"/>
    <w:rsid w:val="00747360"/>
    <w:pPr>
      <w:ind w:right="-144"/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lock Text"/>
    <w:basedOn w:val="a"/>
    <w:rsid w:val="00747360"/>
    <w:pPr>
      <w:ind w:left="993" w:right="-144" w:hanging="273"/>
      <w:jc w:val="both"/>
    </w:pPr>
    <w:rPr>
      <w:sz w:val="28"/>
    </w:rPr>
  </w:style>
  <w:style w:type="paragraph" w:styleId="31">
    <w:name w:val="Body Text 3"/>
    <w:basedOn w:val="a"/>
    <w:link w:val="32"/>
    <w:rsid w:val="00747360"/>
    <w:pPr>
      <w:ind w:right="-284"/>
      <w:jc w:val="center"/>
    </w:pPr>
    <w:rPr>
      <w:sz w:val="28"/>
    </w:rPr>
  </w:style>
  <w:style w:type="character" w:customStyle="1" w:styleId="32">
    <w:name w:val="Основной текст 3 Знак"/>
    <w:basedOn w:val="a0"/>
    <w:link w:val="31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47360"/>
    <w:pPr>
      <w:ind w:left="720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747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rsid w:val="00747360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747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747360"/>
  </w:style>
  <w:style w:type="paragraph" w:styleId="ad">
    <w:name w:val="footer"/>
    <w:basedOn w:val="a"/>
    <w:link w:val="ae"/>
    <w:rsid w:val="007473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73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747360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rsid w:val="0074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0">
    <w:name w:val="Основной текст с отступом 22"/>
    <w:basedOn w:val="a"/>
    <w:rsid w:val="00D62947"/>
    <w:pPr>
      <w:suppressAutoHyphens/>
      <w:ind w:left="360"/>
      <w:jc w:val="both"/>
    </w:pPr>
    <w:rPr>
      <w:sz w:val="28"/>
      <w:szCs w:val="24"/>
      <w:lang w:eastAsia="ar-SA"/>
    </w:rPr>
  </w:style>
  <w:style w:type="paragraph" w:styleId="af0">
    <w:name w:val="List Paragraph"/>
    <w:basedOn w:val="a"/>
    <w:uiPriority w:val="34"/>
    <w:qFormat/>
    <w:rsid w:val="00554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17897</Words>
  <Characters>102015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Истомина</cp:lastModifiedBy>
  <cp:revision>10</cp:revision>
  <dcterms:created xsi:type="dcterms:W3CDTF">2014-05-22T05:58:00Z</dcterms:created>
  <dcterms:modified xsi:type="dcterms:W3CDTF">2014-06-25T11:44:00Z</dcterms:modified>
</cp:coreProperties>
</file>